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21F97" w14:textId="67860BB5" w:rsidR="00C5764C" w:rsidRPr="00C5764C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pl-PL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>ZARZĄDZENIE NR</w:t>
      </w:r>
      <w:r w:rsidR="000B4C85">
        <w:rPr>
          <w:rFonts w:ascii="Times New Roman" w:hAnsi="Times New Roman"/>
          <w:color w:val="auto"/>
          <w:sz w:val="24"/>
          <w:szCs w:val="24"/>
        </w:rPr>
        <w:t xml:space="preserve"> 174</w:t>
      </w:r>
      <w:r w:rsidR="004443D7">
        <w:rPr>
          <w:rFonts w:ascii="Times New Roman" w:hAnsi="Times New Roman"/>
          <w:color w:val="auto"/>
          <w:sz w:val="24"/>
          <w:szCs w:val="24"/>
        </w:rPr>
        <w:t>/2021</w:t>
      </w:r>
    </w:p>
    <w:p w14:paraId="3762A50B" w14:textId="74F5EF54" w:rsidR="00C5764C" w:rsidRPr="00C5764C" w:rsidRDefault="004443D7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BURMISTRZA </w:t>
      </w:r>
      <w:r w:rsidR="00C5764C" w:rsidRPr="00C5764C">
        <w:rPr>
          <w:rFonts w:ascii="Times New Roman" w:hAnsi="Times New Roman"/>
          <w:color w:val="auto"/>
          <w:sz w:val="24"/>
          <w:szCs w:val="24"/>
        </w:rPr>
        <w:t>KAMIE</w:t>
      </w:r>
      <w:r>
        <w:rPr>
          <w:rFonts w:ascii="Times New Roman" w:hAnsi="Times New Roman"/>
          <w:color w:val="auto"/>
          <w:sz w:val="24"/>
          <w:szCs w:val="24"/>
        </w:rPr>
        <w:t xml:space="preserve">ŃCA </w:t>
      </w:r>
      <w:r w:rsidR="00C5764C" w:rsidRPr="00C5764C">
        <w:rPr>
          <w:rFonts w:ascii="Times New Roman" w:hAnsi="Times New Roman"/>
          <w:color w:val="auto"/>
          <w:sz w:val="24"/>
          <w:szCs w:val="24"/>
        </w:rPr>
        <w:t>ZĄBKOWICKI</w:t>
      </w:r>
      <w:r>
        <w:rPr>
          <w:rFonts w:ascii="Times New Roman" w:hAnsi="Times New Roman"/>
          <w:color w:val="auto"/>
          <w:sz w:val="24"/>
          <w:szCs w:val="24"/>
        </w:rPr>
        <w:t>EGO</w:t>
      </w:r>
    </w:p>
    <w:p w14:paraId="5E6271E2" w14:textId="776BC7C7" w:rsidR="00C5764C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 xml:space="preserve">z dnia </w:t>
      </w:r>
      <w:r w:rsidR="00CB744A">
        <w:rPr>
          <w:rFonts w:ascii="Times New Roman" w:hAnsi="Times New Roman"/>
          <w:color w:val="auto"/>
          <w:sz w:val="24"/>
          <w:szCs w:val="24"/>
        </w:rPr>
        <w:t>1</w:t>
      </w:r>
      <w:r w:rsidR="004039F3">
        <w:rPr>
          <w:rFonts w:ascii="Times New Roman" w:hAnsi="Times New Roman"/>
          <w:color w:val="auto"/>
          <w:sz w:val="24"/>
          <w:szCs w:val="24"/>
        </w:rPr>
        <w:t>8</w:t>
      </w:r>
      <w:r w:rsidR="002047C6">
        <w:rPr>
          <w:rFonts w:ascii="Times New Roman" w:hAnsi="Times New Roman"/>
          <w:color w:val="auto"/>
          <w:sz w:val="24"/>
          <w:szCs w:val="24"/>
        </w:rPr>
        <w:t xml:space="preserve"> maja 20</w:t>
      </w:r>
      <w:r w:rsidR="00DF0FFB">
        <w:rPr>
          <w:rFonts w:ascii="Times New Roman" w:hAnsi="Times New Roman"/>
          <w:color w:val="auto"/>
          <w:sz w:val="24"/>
          <w:szCs w:val="24"/>
        </w:rPr>
        <w:t>2</w:t>
      </w:r>
      <w:r w:rsidR="004443D7">
        <w:rPr>
          <w:rFonts w:ascii="Times New Roman" w:hAnsi="Times New Roman"/>
          <w:color w:val="auto"/>
          <w:sz w:val="24"/>
          <w:szCs w:val="24"/>
        </w:rPr>
        <w:t>1</w:t>
      </w:r>
      <w:r w:rsidR="002047C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5764C">
        <w:rPr>
          <w:rFonts w:ascii="Times New Roman" w:hAnsi="Times New Roman"/>
          <w:color w:val="auto"/>
          <w:sz w:val="24"/>
          <w:szCs w:val="24"/>
        </w:rPr>
        <w:t>r.</w:t>
      </w:r>
    </w:p>
    <w:p w14:paraId="01B7D19C" w14:textId="77777777" w:rsidR="00C73315" w:rsidRPr="00C73315" w:rsidRDefault="00C73315" w:rsidP="00EC560F">
      <w:pPr>
        <w:spacing w:line="360" w:lineRule="auto"/>
        <w:jc w:val="both"/>
      </w:pPr>
    </w:p>
    <w:p w14:paraId="03F0ED5F" w14:textId="4D3B544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>w sprawie</w:t>
      </w:r>
      <w:r w:rsidRPr="00C5764C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D30B27">
        <w:rPr>
          <w:rFonts w:ascii="Times New Roman" w:hAnsi="Times New Roman"/>
          <w:b w:val="0"/>
          <w:color w:val="auto"/>
          <w:sz w:val="24"/>
          <w:szCs w:val="24"/>
        </w:rPr>
        <w:t>przedstawienia raportu o stanie Gminy Kamieniec Ząbkowicki</w:t>
      </w:r>
      <w:r w:rsidR="00A85B00">
        <w:rPr>
          <w:rFonts w:ascii="Times New Roman" w:hAnsi="Times New Roman"/>
          <w:b w:val="0"/>
          <w:color w:val="auto"/>
          <w:sz w:val="24"/>
          <w:szCs w:val="24"/>
        </w:rPr>
        <w:t xml:space="preserve"> za 20</w:t>
      </w:r>
      <w:r w:rsidR="004443D7">
        <w:rPr>
          <w:rFonts w:ascii="Times New Roman" w:hAnsi="Times New Roman"/>
          <w:b w:val="0"/>
          <w:color w:val="auto"/>
          <w:sz w:val="24"/>
          <w:szCs w:val="24"/>
        </w:rPr>
        <w:t>20</w:t>
      </w:r>
      <w:r w:rsidR="00A85B00">
        <w:rPr>
          <w:rFonts w:ascii="Times New Roman" w:hAnsi="Times New Roman"/>
          <w:b w:val="0"/>
          <w:color w:val="auto"/>
          <w:sz w:val="24"/>
          <w:szCs w:val="24"/>
        </w:rPr>
        <w:t xml:space="preserve"> rok</w:t>
      </w:r>
    </w:p>
    <w:p w14:paraId="4CCF029F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</w:p>
    <w:p w14:paraId="3CA46592" w14:textId="2C769E72" w:rsidR="00C5764C" w:rsidRPr="002047C6" w:rsidRDefault="00D30B27" w:rsidP="00EC560F">
      <w:pPr>
        <w:spacing w:line="360" w:lineRule="auto"/>
        <w:jc w:val="both"/>
      </w:pPr>
      <w:r>
        <w:t>Na podstawie art. 28aa ust. 1 ustawy dnia 8 marca 1990 r. o samorządzie gminnym</w:t>
      </w:r>
      <w:r w:rsidR="000A3AC9">
        <w:t xml:space="preserve"> </w:t>
      </w:r>
      <w:r w:rsidR="00A85B00">
        <w:t>(</w:t>
      </w:r>
      <w:proofErr w:type="spellStart"/>
      <w:r w:rsidR="00A85B00">
        <w:t>t.j</w:t>
      </w:r>
      <w:proofErr w:type="spellEnd"/>
      <w:r w:rsidR="00A85B00">
        <w:t>. Dz. U. z 20</w:t>
      </w:r>
      <w:r w:rsidR="0058545B">
        <w:t>20</w:t>
      </w:r>
      <w:r w:rsidR="00A85B00">
        <w:t xml:space="preserve"> r., poz. </w:t>
      </w:r>
      <w:r w:rsidR="0058545B">
        <w:t>713</w:t>
      </w:r>
      <w:r w:rsidR="00ED642D">
        <w:t xml:space="preserve"> ze zm.</w:t>
      </w:r>
      <w:r w:rsidR="00A85B00">
        <w:t>)</w:t>
      </w:r>
      <w:r>
        <w:t xml:space="preserve">, </w:t>
      </w:r>
      <w:r w:rsidR="00C5764C" w:rsidRPr="002047C6">
        <w:t>zarządza</w:t>
      </w:r>
      <w:r w:rsidR="00A85B00">
        <w:t xml:space="preserve"> się,</w:t>
      </w:r>
      <w:r w:rsidR="00C5764C" w:rsidRPr="002047C6">
        <w:t xml:space="preserve"> co następuje:</w:t>
      </w:r>
    </w:p>
    <w:p w14:paraId="09D9581A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</w:p>
    <w:p w14:paraId="72158A8D" w14:textId="77777777" w:rsidR="00C5764C" w:rsidRPr="00C5764C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>§ 1</w:t>
      </w:r>
    </w:p>
    <w:p w14:paraId="3F712A66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73746989" w14:textId="7E3762AF" w:rsidR="00C5764C" w:rsidRPr="00D30B27" w:rsidRDefault="00D30B27" w:rsidP="00EC560F">
      <w:pPr>
        <w:spacing w:line="360" w:lineRule="auto"/>
        <w:jc w:val="both"/>
      </w:pPr>
      <w:r>
        <w:t>Przedstawi</w:t>
      </w:r>
      <w:r w:rsidR="00A85B00">
        <w:t>ć</w:t>
      </w:r>
      <w:r>
        <w:t xml:space="preserve"> raport o stanie Gminy Kamieniec Ząbkowicki </w:t>
      </w:r>
      <w:r w:rsidR="00A85B00">
        <w:t>za 20</w:t>
      </w:r>
      <w:r w:rsidR="004443D7">
        <w:t>20</w:t>
      </w:r>
      <w:r w:rsidR="00A85B00">
        <w:t xml:space="preserve"> rok </w:t>
      </w:r>
      <w:r>
        <w:t>stanowiący</w:t>
      </w:r>
      <w:r w:rsidR="000A3AC9">
        <w:t> </w:t>
      </w:r>
      <w:r>
        <w:t xml:space="preserve">załącznik </w:t>
      </w:r>
      <w:r w:rsidR="00E018A8">
        <w:t>N</w:t>
      </w:r>
      <w:r>
        <w:t>r 1 do niniejszego zarządzenia.</w:t>
      </w:r>
    </w:p>
    <w:p w14:paraId="4495A832" w14:textId="77777777" w:rsidR="000A3AC9" w:rsidRDefault="000A3AC9" w:rsidP="00EC560F">
      <w:pPr>
        <w:pStyle w:val="Nagwek2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5401AED8" w14:textId="7C7C38A2" w:rsidR="00C5764C" w:rsidRPr="00C5764C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>§ 2</w:t>
      </w:r>
    </w:p>
    <w:p w14:paraId="5F9D7AE5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5906F988" w14:textId="3C625E0E" w:rsidR="00C5764C" w:rsidRPr="00C5764C" w:rsidRDefault="00A85B00" w:rsidP="00EC560F">
      <w:pPr>
        <w:spacing w:line="360" w:lineRule="auto"/>
        <w:jc w:val="both"/>
        <w:rPr>
          <w:b/>
        </w:rPr>
      </w:pPr>
      <w:r>
        <w:t>Raport o stanie gminy Kamieniec Ząbkowicki za 20</w:t>
      </w:r>
      <w:r w:rsidR="004443D7">
        <w:t>20</w:t>
      </w:r>
      <w:r>
        <w:t xml:space="preserve"> rok podlega przedłożeniu Radzie </w:t>
      </w:r>
      <w:r w:rsidR="007926AA">
        <w:t xml:space="preserve">Miejskiej w </w:t>
      </w:r>
      <w:r>
        <w:t>Kamie</w:t>
      </w:r>
      <w:r w:rsidR="007926AA">
        <w:t xml:space="preserve">ńcu </w:t>
      </w:r>
      <w:r>
        <w:t>Ząbkowicki</w:t>
      </w:r>
      <w:r w:rsidR="007926AA">
        <w:t>m</w:t>
      </w:r>
      <w:r>
        <w:t xml:space="preserve"> oraz publikacji na stronie Biuletynu Informacji Publicznej. </w:t>
      </w:r>
    </w:p>
    <w:p w14:paraId="7B9FBD34" w14:textId="77777777" w:rsidR="00C5764C" w:rsidRPr="00E018A8" w:rsidRDefault="00C5764C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E018A8">
        <w:rPr>
          <w:rFonts w:ascii="Times New Roman" w:hAnsi="Times New Roman"/>
          <w:color w:val="auto"/>
          <w:sz w:val="24"/>
          <w:szCs w:val="24"/>
        </w:rPr>
        <w:t>§ 3</w:t>
      </w:r>
    </w:p>
    <w:p w14:paraId="3A2A7C30" w14:textId="33CF6CF7" w:rsidR="00C5764C" w:rsidRDefault="00E018A8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E018A8">
        <w:rPr>
          <w:rFonts w:ascii="Times New Roman" w:hAnsi="Times New Roman"/>
          <w:b w:val="0"/>
          <w:bCs w:val="0"/>
          <w:color w:val="auto"/>
          <w:sz w:val="24"/>
          <w:szCs w:val="24"/>
        </w:rPr>
        <w:t>Wykonanie zarządzenia powierza się Sekretarzowi Gminy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t>.</w:t>
      </w:r>
    </w:p>
    <w:p w14:paraId="1DDFF53A" w14:textId="77777777" w:rsidR="00E018A8" w:rsidRPr="00E018A8" w:rsidRDefault="00E018A8" w:rsidP="00EC560F">
      <w:pPr>
        <w:spacing w:line="360" w:lineRule="auto"/>
        <w:jc w:val="both"/>
      </w:pPr>
    </w:p>
    <w:p w14:paraId="0E438F9B" w14:textId="12999E76" w:rsidR="00E018A8" w:rsidRPr="00C5764C" w:rsidRDefault="00E018A8" w:rsidP="00EC560F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5764C">
        <w:rPr>
          <w:rFonts w:ascii="Times New Roman" w:hAnsi="Times New Roman"/>
          <w:color w:val="auto"/>
          <w:sz w:val="24"/>
          <w:szCs w:val="24"/>
        </w:rPr>
        <w:t xml:space="preserve">§ </w:t>
      </w:r>
      <w:r>
        <w:rPr>
          <w:rFonts w:ascii="Times New Roman" w:hAnsi="Times New Roman"/>
          <w:color w:val="auto"/>
          <w:sz w:val="24"/>
          <w:szCs w:val="24"/>
        </w:rPr>
        <w:t>4</w:t>
      </w:r>
    </w:p>
    <w:p w14:paraId="7084AEF9" w14:textId="77777777" w:rsidR="00E018A8" w:rsidRPr="00E018A8" w:rsidRDefault="00E018A8" w:rsidP="00EC560F">
      <w:pPr>
        <w:spacing w:line="360" w:lineRule="auto"/>
        <w:jc w:val="both"/>
      </w:pPr>
    </w:p>
    <w:p w14:paraId="0AEB0080" w14:textId="77777777" w:rsidR="00C5764C" w:rsidRPr="00C5764C" w:rsidRDefault="00C5764C" w:rsidP="00EC560F">
      <w:pPr>
        <w:pStyle w:val="Nagwek2"/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5764C">
        <w:rPr>
          <w:rFonts w:ascii="Times New Roman" w:hAnsi="Times New Roman"/>
          <w:b w:val="0"/>
          <w:color w:val="auto"/>
          <w:sz w:val="24"/>
          <w:szCs w:val="24"/>
        </w:rPr>
        <w:t xml:space="preserve">Zarządzenie wchodzi w życie z dniem </w:t>
      </w:r>
      <w:r w:rsidR="00D24017">
        <w:rPr>
          <w:rFonts w:ascii="Times New Roman" w:hAnsi="Times New Roman"/>
          <w:b w:val="0"/>
          <w:color w:val="auto"/>
          <w:sz w:val="24"/>
          <w:szCs w:val="24"/>
        </w:rPr>
        <w:t>podjęcia</w:t>
      </w:r>
      <w:r w:rsidRPr="00C5764C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14:paraId="747EF7C7" w14:textId="77777777" w:rsidR="00C5764C" w:rsidRDefault="00C5764C" w:rsidP="00EC560F">
      <w:pPr>
        <w:pStyle w:val="Nagwek2"/>
        <w:spacing w:before="0" w:line="360" w:lineRule="auto"/>
        <w:jc w:val="both"/>
        <w:rPr>
          <w:b w:val="0"/>
          <w:sz w:val="24"/>
          <w:szCs w:val="24"/>
        </w:rPr>
      </w:pPr>
    </w:p>
    <w:p w14:paraId="45F47FDC" w14:textId="77777777" w:rsidR="00C5764C" w:rsidRDefault="00C5764C" w:rsidP="00EC560F">
      <w:pPr>
        <w:jc w:val="both"/>
      </w:pPr>
    </w:p>
    <w:p w14:paraId="4FD9EA6C" w14:textId="77777777" w:rsidR="00C5764C" w:rsidRDefault="00C5764C" w:rsidP="00EC560F">
      <w:pPr>
        <w:jc w:val="both"/>
      </w:pPr>
    </w:p>
    <w:p w14:paraId="41477FFB" w14:textId="535F752C" w:rsidR="00FA33FA" w:rsidRPr="000C6A44" w:rsidRDefault="00FA33FA" w:rsidP="00EC560F">
      <w:pPr>
        <w:jc w:val="both"/>
      </w:pPr>
    </w:p>
    <w:sectPr w:rsidR="00FA33FA" w:rsidRPr="000C6A44" w:rsidSect="00B07281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AD2E1" w14:textId="77777777" w:rsidR="00E71BCD" w:rsidRDefault="00E71BCD">
      <w:r>
        <w:separator/>
      </w:r>
    </w:p>
  </w:endnote>
  <w:endnote w:type="continuationSeparator" w:id="0">
    <w:p w14:paraId="0C1A1C4C" w14:textId="77777777" w:rsidR="00E71BCD" w:rsidRDefault="00E71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OpenSymbol, 'Arial Unicode MS'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8B113" w14:textId="77777777" w:rsidR="00065BCD" w:rsidRDefault="00065BCD" w:rsidP="002B43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DD6E7" w14:textId="77777777" w:rsidR="00065BCD" w:rsidRDefault="00065BCD" w:rsidP="00ED53F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C30B8" w14:textId="77777777" w:rsidR="00065BCD" w:rsidRDefault="00065BCD" w:rsidP="00153512">
    <w:pPr>
      <w:pStyle w:val="Stopka"/>
      <w:framePr w:wrap="around" w:vAnchor="text" w:hAnchor="margin" w:xAlign="right" w:y="1"/>
      <w:rPr>
        <w:rStyle w:val="Numerstrony"/>
      </w:rPr>
    </w:pPr>
  </w:p>
  <w:p w14:paraId="60E5CBAC" w14:textId="77777777" w:rsidR="00065BCD" w:rsidRDefault="00065BCD" w:rsidP="00ED53FB">
    <w:pPr>
      <w:pStyle w:val="Stopka"/>
      <w:ind w:right="360"/>
      <w:jc w:val="center"/>
    </w:pPr>
  </w:p>
  <w:p w14:paraId="6AC3749A" w14:textId="77777777" w:rsidR="00065BCD" w:rsidRDefault="00065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737AD" w14:textId="77777777" w:rsidR="00E71BCD" w:rsidRDefault="00E71BCD">
      <w:r>
        <w:separator/>
      </w:r>
    </w:p>
  </w:footnote>
  <w:footnote w:type="continuationSeparator" w:id="0">
    <w:p w14:paraId="5CEA126E" w14:textId="77777777" w:rsidR="00E71BCD" w:rsidRDefault="00E71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89DFA" w14:textId="77777777" w:rsidR="00065BCD" w:rsidRPr="00750C6C" w:rsidRDefault="00065BCD" w:rsidP="00C53D50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4614F5F4"/>
    <w:name w:val="WW8Num14"/>
    <w:lvl w:ilvl="0">
      <w:start w:val="1"/>
      <w:numFmt w:val="upperRoman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903"/>
        </w:tabs>
        <w:ind w:left="3903" w:hanging="360"/>
      </w:pPr>
      <w:rPr>
        <w:rFonts w:ascii="Times New Roman" w:eastAsia="Times New Roman" w:hAnsi="Times New Roman" w:cs="Times New Roman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Bookman Old Style" w:eastAsia="Times New Roman" w:hAnsi="Bookman Old Style" w:cs="Mangal"/>
        <w:b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Bookman Old Style" w:eastAsia="Times New Roman" w:hAnsi="Bookman Old Style" w:cs="Mangal"/>
        <w:b w:val="0"/>
      </w:rPr>
    </w:lvl>
  </w:abstractNum>
  <w:abstractNum w:abstractNumId="8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Mangal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22"/>
    <w:multiLevelType w:val="singleLevel"/>
    <w:tmpl w:val="00000022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</w:abstractNum>
  <w:abstractNum w:abstractNumId="10" w15:restartNumberingAfterBreak="0">
    <w:nsid w:val="00666C87"/>
    <w:multiLevelType w:val="hybridMultilevel"/>
    <w:tmpl w:val="C944B176"/>
    <w:lvl w:ilvl="0" w:tplc="4FA4BD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CD63F4"/>
    <w:multiLevelType w:val="multilevel"/>
    <w:tmpl w:val="B26A2C00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00EF70DB"/>
    <w:multiLevelType w:val="multilevel"/>
    <w:tmpl w:val="87DC8B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47E0692"/>
    <w:multiLevelType w:val="multilevel"/>
    <w:tmpl w:val="9EC430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4" w15:restartNumberingAfterBreak="0">
    <w:nsid w:val="04D4731D"/>
    <w:multiLevelType w:val="hybridMultilevel"/>
    <w:tmpl w:val="04569B4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7E69C1"/>
    <w:multiLevelType w:val="multilevel"/>
    <w:tmpl w:val="9F10B786"/>
    <w:lvl w:ilvl="0">
      <w:start w:val="3"/>
      <w:numFmt w:val="upperRoman"/>
      <w:lvlText w:val="%1."/>
      <w:lvlJc w:val="left"/>
      <w:pPr>
        <w:ind w:left="530" w:hanging="360"/>
      </w:pPr>
    </w:lvl>
    <w:lvl w:ilvl="1">
      <w:start w:val="1"/>
      <w:numFmt w:val="decimal"/>
      <w:lvlText w:val="%2."/>
      <w:lvlJc w:val="left"/>
      <w:pPr>
        <w:ind w:left="890" w:hanging="360"/>
      </w:pPr>
    </w:lvl>
    <w:lvl w:ilvl="2">
      <w:start w:val="1"/>
      <w:numFmt w:val="decimal"/>
      <w:lvlText w:val="%3."/>
      <w:lvlJc w:val="left"/>
      <w:pPr>
        <w:ind w:left="1250" w:hanging="360"/>
      </w:pPr>
    </w:lvl>
    <w:lvl w:ilvl="3">
      <w:start w:val="1"/>
      <w:numFmt w:val="decimal"/>
      <w:lvlText w:val="%4."/>
      <w:lvlJc w:val="left"/>
      <w:pPr>
        <w:ind w:left="1610" w:hanging="360"/>
      </w:pPr>
    </w:lvl>
    <w:lvl w:ilvl="4">
      <w:start w:val="1"/>
      <w:numFmt w:val="decimal"/>
      <w:lvlText w:val="%5."/>
      <w:lvlJc w:val="left"/>
      <w:pPr>
        <w:ind w:left="1970" w:hanging="360"/>
      </w:pPr>
    </w:lvl>
    <w:lvl w:ilvl="5">
      <w:start w:val="1"/>
      <w:numFmt w:val="decimal"/>
      <w:lvlText w:val="%6."/>
      <w:lvlJc w:val="left"/>
      <w:pPr>
        <w:ind w:left="2330" w:hanging="360"/>
      </w:pPr>
    </w:lvl>
    <w:lvl w:ilvl="6">
      <w:start w:val="1"/>
      <w:numFmt w:val="decimal"/>
      <w:lvlText w:val="%7."/>
      <w:lvlJc w:val="left"/>
      <w:pPr>
        <w:ind w:left="2690" w:hanging="360"/>
      </w:pPr>
    </w:lvl>
    <w:lvl w:ilvl="7">
      <w:start w:val="1"/>
      <w:numFmt w:val="decimal"/>
      <w:lvlText w:val="%8."/>
      <w:lvlJc w:val="left"/>
      <w:pPr>
        <w:ind w:left="3050" w:hanging="360"/>
      </w:pPr>
    </w:lvl>
    <w:lvl w:ilvl="8">
      <w:start w:val="1"/>
      <w:numFmt w:val="decimal"/>
      <w:lvlText w:val="%9."/>
      <w:lvlJc w:val="left"/>
      <w:pPr>
        <w:ind w:left="3410" w:hanging="360"/>
      </w:pPr>
    </w:lvl>
  </w:abstractNum>
  <w:abstractNum w:abstractNumId="16" w15:restartNumberingAfterBreak="0">
    <w:nsid w:val="06150036"/>
    <w:multiLevelType w:val="multilevel"/>
    <w:tmpl w:val="AB2685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7" w15:restartNumberingAfterBreak="0">
    <w:nsid w:val="0861129E"/>
    <w:multiLevelType w:val="hybridMultilevel"/>
    <w:tmpl w:val="81F03C70"/>
    <w:lvl w:ilvl="0" w:tplc="2332B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88E595D"/>
    <w:multiLevelType w:val="multilevel"/>
    <w:tmpl w:val="29B8C8C8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9" w15:restartNumberingAfterBreak="0">
    <w:nsid w:val="0B6C5C47"/>
    <w:multiLevelType w:val="hybridMultilevel"/>
    <w:tmpl w:val="BE4C1A1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0CAB4149"/>
    <w:multiLevelType w:val="hybridMultilevel"/>
    <w:tmpl w:val="BBA2A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D0631A"/>
    <w:multiLevelType w:val="multilevel"/>
    <w:tmpl w:val="2B282A68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2" w15:restartNumberingAfterBreak="0">
    <w:nsid w:val="14DC6AEA"/>
    <w:multiLevelType w:val="hybridMultilevel"/>
    <w:tmpl w:val="AE64A64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E84564"/>
    <w:multiLevelType w:val="hybridMultilevel"/>
    <w:tmpl w:val="BEBE2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232FED"/>
    <w:multiLevelType w:val="multilevel"/>
    <w:tmpl w:val="842AC100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18CE5991"/>
    <w:multiLevelType w:val="hybridMultilevel"/>
    <w:tmpl w:val="21FE7164"/>
    <w:lvl w:ilvl="0" w:tplc="09229C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A65AF4"/>
    <w:multiLevelType w:val="multilevel"/>
    <w:tmpl w:val="113462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EB66189"/>
    <w:multiLevelType w:val="multilevel"/>
    <w:tmpl w:val="2A9604E8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2180630D"/>
    <w:multiLevelType w:val="hybridMultilevel"/>
    <w:tmpl w:val="F2F0AA9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104ED5"/>
    <w:multiLevelType w:val="multilevel"/>
    <w:tmpl w:val="ECAC16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247D1AE7"/>
    <w:multiLevelType w:val="hybridMultilevel"/>
    <w:tmpl w:val="6592291E"/>
    <w:lvl w:ilvl="0" w:tplc="AA38A6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897DD8"/>
    <w:multiLevelType w:val="multilevel"/>
    <w:tmpl w:val="1380857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abstractNum w:abstractNumId="32" w15:restartNumberingAfterBreak="0">
    <w:nsid w:val="28B319F2"/>
    <w:multiLevelType w:val="multilevel"/>
    <w:tmpl w:val="00D674FE"/>
    <w:styleLink w:val="WW8Num3"/>
    <w:lvl w:ilvl="0">
      <w:numFmt w:val="bullet"/>
      <w:lvlText w:val=""/>
      <w:lvlJc w:val="left"/>
      <w:pPr>
        <w:ind w:left="1440" w:hanging="360"/>
      </w:pPr>
      <w:rPr>
        <w:rFonts w:ascii="Symbol" w:hAnsi="Symbol" w:cs="Symbol"/>
        <w:b/>
        <w:sz w:val="28"/>
        <w:szCs w:val="24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33" w15:restartNumberingAfterBreak="0">
    <w:nsid w:val="28D534A6"/>
    <w:multiLevelType w:val="multilevel"/>
    <w:tmpl w:val="23A013B0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296D714E"/>
    <w:multiLevelType w:val="multilevel"/>
    <w:tmpl w:val="F8CAE5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D0308FE"/>
    <w:multiLevelType w:val="multilevel"/>
    <w:tmpl w:val="7498485E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6" w15:restartNumberingAfterBreak="0">
    <w:nsid w:val="2EE30061"/>
    <w:multiLevelType w:val="hybridMultilevel"/>
    <w:tmpl w:val="F90AC1DC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313932"/>
    <w:multiLevelType w:val="hybridMultilevel"/>
    <w:tmpl w:val="D99009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F5805C8"/>
    <w:multiLevelType w:val="hybridMultilevel"/>
    <w:tmpl w:val="EE9A2A12"/>
    <w:lvl w:ilvl="0" w:tplc="B4964BFE">
      <w:start w:val="1"/>
      <w:numFmt w:val="bullet"/>
      <w:lvlText w:val=""/>
      <w:lvlJc w:val="left"/>
      <w:pPr>
        <w:ind w:left="8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9" w15:restartNumberingAfterBreak="0">
    <w:nsid w:val="2FB4509E"/>
    <w:multiLevelType w:val="multilevel"/>
    <w:tmpl w:val="03AE8946"/>
    <w:lvl w:ilvl="0">
      <w:start w:val="2"/>
      <w:numFmt w:val="upperRoman"/>
      <w:lvlText w:val="%1."/>
      <w:lvlJc w:val="left"/>
      <w:pPr>
        <w:ind w:left="890" w:hanging="360"/>
      </w:pPr>
    </w:lvl>
    <w:lvl w:ilvl="1">
      <w:start w:val="1"/>
      <w:numFmt w:val="decimal"/>
      <w:lvlText w:val="%2."/>
      <w:lvlJc w:val="left"/>
      <w:pPr>
        <w:ind w:left="1250" w:hanging="360"/>
      </w:pPr>
    </w:lvl>
    <w:lvl w:ilvl="2">
      <w:start w:val="1"/>
      <w:numFmt w:val="decimal"/>
      <w:lvlText w:val="%3."/>
      <w:lvlJc w:val="left"/>
      <w:pPr>
        <w:ind w:left="1610" w:hanging="360"/>
      </w:pPr>
    </w:lvl>
    <w:lvl w:ilvl="3">
      <w:start w:val="1"/>
      <w:numFmt w:val="decimal"/>
      <w:lvlText w:val="%4."/>
      <w:lvlJc w:val="left"/>
      <w:pPr>
        <w:ind w:left="1970" w:hanging="360"/>
      </w:pPr>
    </w:lvl>
    <w:lvl w:ilvl="4">
      <w:start w:val="1"/>
      <w:numFmt w:val="decimal"/>
      <w:lvlText w:val="%5."/>
      <w:lvlJc w:val="left"/>
      <w:pPr>
        <w:ind w:left="2330" w:hanging="360"/>
      </w:pPr>
    </w:lvl>
    <w:lvl w:ilvl="5">
      <w:start w:val="1"/>
      <w:numFmt w:val="decimal"/>
      <w:lvlText w:val="%6."/>
      <w:lvlJc w:val="left"/>
      <w:pPr>
        <w:ind w:left="2690" w:hanging="360"/>
      </w:pPr>
    </w:lvl>
    <w:lvl w:ilvl="6">
      <w:start w:val="1"/>
      <w:numFmt w:val="decimal"/>
      <w:lvlText w:val="%7."/>
      <w:lvlJc w:val="left"/>
      <w:pPr>
        <w:ind w:left="3050" w:hanging="360"/>
      </w:pPr>
    </w:lvl>
    <w:lvl w:ilvl="7">
      <w:start w:val="1"/>
      <w:numFmt w:val="decimal"/>
      <w:lvlText w:val="%8."/>
      <w:lvlJc w:val="left"/>
      <w:pPr>
        <w:ind w:left="3410" w:hanging="360"/>
      </w:pPr>
    </w:lvl>
    <w:lvl w:ilvl="8">
      <w:start w:val="1"/>
      <w:numFmt w:val="decimal"/>
      <w:lvlText w:val="%9."/>
      <w:lvlJc w:val="left"/>
      <w:pPr>
        <w:ind w:left="3770" w:hanging="360"/>
      </w:pPr>
    </w:lvl>
  </w:abstractNum>
  <w:abstractNum w:abstractNumId="40" w15:restartNumberingAfterBreak="0">
    <w:nsid w:val="309C1571"/>
    <w:multiLevelType w:val="multilevel"/>
    <w:tmpl w:val="8EBE85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39A4021B"/>
    <w:multiLevelType w:val="multilevel"/>
    <w:tmpl w:val="CD445D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3E5D2D6A"/>
    <w:multiLevelType w:val="hybridMultilevel"/>
    <w:tmpl w:val="E46811FC"/>
    <w:lvl w:ilvl="0" w:tplc="0200F57A">
      <w:numFmt w:val="bullet"/>
      <w:lvlText w:val="―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3EAE4EE2"/>
    <w:multiLevelType w:val="multilevel"/>
    <w:tmpl w:val="DA323B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3ED07963"/>
    <w:multiLevelType w:val="multilevel"/>
    <w:tmpl w:val="2662D7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40745E97"/>
    <w:multiLevelType w:val="hybridMultilevel"/>
    <w:tmpl w:val="DB529C78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CB583F"/>
    <w:multiLevelType w:val="hybridMultilevel"/>
    <w:tmpl w:val="EC4EF66C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1D01311"/>
    <w:multiLevelType w:val="multilevel"/>
    <w:tmpl w:val="313C3A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8" w15:restartNumberingAfterBreak="0">
    <w:nsid w:val="42267B13"/>
    <w:multiLevelType w:val="hybridMultilevel"/>
    <w:tmpl w:val="2F10E6B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4523C0D"/>
    <w:multiLevelType w:val="hybridMultilevel"/>
    <w:tmpl w:val="F50C6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C43CBF"/>
    <w:multiLevelType w:val="hybridMultilevel"/>
    <w:tmpl w:val="D9F66110"/>
    <w:lvl w:ilvl="0" w:tplc="0E38BF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1" w15:restartNumberingAfterBreak="0">
    <w:nsid w:val="4626543A"/>
    <w:multiLevelType w:val="hybridMultilevel"/>
    <w:tmpl w:val="0170A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870E2"/>
    <w:multiLevelType w:val="hybridMultilevel"/>
    <w:tmpl w:val="D37A7942"/>
    <w:lvl w:ilvl="0" w:tplc="B4964BF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47735890"/>
    <w:multiLevelType w:val="multilevel"/>
    <w:tmpl w:val="9D2083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54" w15:restartNumberingAfterBreak="0">
    <w:nsid w:val="482E62DA"/>
    <w:multiLevelType w:val="hybridMultilevel"/>
    <w:tmpl w:val="E126EF82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401E1B"/>
    <w:multiLevelType w:val="hybridMultilevel"/>
    <w:tmpl w:val="02CEF2F6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B4F6135"/>
    <w:multiLevelType w:val="multilevel"/>
    <w:tmpl w:val="FD08B1A8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7" w15:restartNumberingAfterBreak="0">
    <w:nsid w:val="4E223BC3"/>
    <w:multiLevelType w:val="hybridMultilevel"/>
    <w:tmpl w:val="177A2CCA"/>
    <w:lvl w:ilvl="0" w:tplc="169246B0">
      <w:start w:val="1"/>
      <w:numFmt w:val="upperRoman"/>
      <w:lvlText w:val="%1."/>
      <w:lvlJc w:val="righ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AF3EF2"/>
    <w:multiLevelType w:val="hybridMultilevel"/>
    <w:tmpl w:val="9BEAD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AA5DAD"/>
    <w:multiLevelType w:val="hybridMultilevel"/>
    <w:tmpl w:val="9B4079A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E3423A"/>
    <w:multiLevelType w:val="multilevel"/>
    <w:tmpl w:val="E89E93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51FA2529"/>
    <w:multiLevelType w:val="hybridMultilevel"/>
    <w:tmpl w:val="B3343DE4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6D75BA"/>
    <w:multiLevelType w:val="hybridMultilevel"/>
    <w:tmpl w:val="5B5EA390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5FF6610"/>
    <w:multiLevelType w:val="hybridMultilevel"/>
    <w:tmpl w:val="E79AC2F6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6B76A10"/>
    <w:multiLevelType w:val="multilevel"/>
    <w:tmpl w:val="692AE8EC"/>
    <w:styleLink w:val="WW8Num5"/>
    <w:lvl w:ilvl="0">
      <w:numFmt w:val="bullet"/>
      <w:lvlText w:val=""/>
      <w:lvlJc w:val="left"/>
      <w:pPr>
        <w:ind w:left="720" w:hanging="360"/>
      </w:pPr>
      <w:rPr>
        <w:rFonts w:ascii="Symbol" w:hAnsi="Symbol" w:cs="OpenSymbol, 'Arial Unicode MS'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65" w15:restartNumberingAfterBreak="0">
    <w:nsid w:val="599B58C3"/>
    <w:multiLevelType w:val="hybridMultilevel"/>
    <w:tmpl w:val="361E8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A274365"/>
    <w:multiLevelType w:val="multilevel"/>
    <w:tmpl w:val="74EE62AC"/>
    <w:lvl w:ilvl="0">
      <w:start w:val="1"/>
      <w:numFmt w:val="decimal"/>
      <w:lvlText w:val="%1)"/>
      <w:lvlJc w:val="left"/>
      <w:pPr>
        <w:ind w:left="834" w:hanging="360"/>
      </w:pPr>
    </w:lvl>
    <w:lvl w:ilvl="1">
      <w:start w:val="1"/>
      <w:numFmt w:val="decimal"/>
      <w:lvlText w:val="%2."/>
      <w:lvlJc w:val="left"/>
      <w:pPr>
        <w:ind w:left="1194" w:hanging="360"/>
      </w:pPr>
    </w:lvl>
    <w:lvl w:ilvl="2">
      <w:start w:val="1"/>
      <w:numFmt w:val="decimal"/>
      <w:lvlText w:val="%3."/>
      <w:lvlJc w:val="left"/>
      <w:pPr>
        <w:ind w:left="1554" w:hanging="360"/>
      </w:pPr>
    </w:lvl>
    <w:lvl w:ilvl="3">
      <w:start w:val="1"/>
      <w:numFmt w:val="decimal"/>
      <w:lvlText w:val="%4."/>
      <w:lvlJc w:val="left"/>
      <w:pPr>
        <w:ind w:left="1914" w:hanging="360"/>
      </w:pPr>
    </w:lvl>
    <w:lvl w:ilvl="4">
      <w:start w:val="1"/>
      <w:numFmt w:val="decimal"/>
      <w:lvlText w:val="%5."/>
      <w:lvlJc w:val="left"/>
      <w:pPr>
        <w:ind w:left="2274" w:hanging="360"/>
      </w:pPr>
    </w:lvl>
    <w:lvl w:ilvl="5">
      <w:start w:val="1"/>
      <w:numFmt w:val="decimal"/>
      <w:lvlText w:val="%6."/>
      <w:lvlJc w:val="left"/>
      <w:pPr>
        <w:ind w:left="2634" w:hanging="360"/>
      </w:pPr>
    </w:lvl>
    <w:lvl w:ilvl="6">
      <w:start w:val="1"/>
      <w:numFmt w:val="decimal"/>
      <w:lvlText w:val="%7."/>
      <w:lvlJc w:val="left"/>
      <w:pPr>
        <w:ind w:left="2994" w:hanging="360"/>
      </w:pPr>
    </w:lvl>
    <w:lvl w:ilvl="7">
      <w:start w:val="1"/>
      <w:numFmt w:val="decimal"/>
      <w:lvlText w:val="%8."/>
      <w:lvlJc w:val="left"/>
      <w:pPr>
        <w:ind w:left="3354" w:hanging="360"/>
      </w:pPr>
    </w:lvl>
    <w:lvl w:ilvl="8">
      <w:start w:val="1"/>
      <w:numFmt w:val="decimal"/>
      <w:lvlText w:val="%9."/>
      <w:lvlJc w:val="left"/>
      <w:pPr>
        <w:ind w:left="3714" w:hanging="360"/>
      </w:pPr>
    </w:lvl>
  </w:abstractNum>
  <w:abstractNum w:abstractNumId="67" w15:restartNumberingAfterBreak="0">
    <w:nsid w:val="5B65716C"/>
    <w:multiLevelType w:val="hybridMultilevel"/>
    <w:tmpl w:val="8A6A8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C36021"/>
    <w:multiLevelType w:val="multilevel"/>
    <w:tmpl w:val="333AA540"/>
    <w:lvl w:ilvl="0">
      <w:numFmt w:val="bullet"/>
      <w:lvlText w:val="−"/>
      <w:lvlJc w:val="left"/>
      <w:pPr>
        <w:ind w:left="89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25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61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7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33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69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05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41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70" w:hanging="360"/>
      </w:pPr>
      <w:rPr>
        <w:rFonts w:ascii="OpenSymbol" w:eastAsia="OpenSymbol" w:hAnsi="OpenSymbol" w:cs="OpenSymbol"/>
      </w:rPr>
    </w:lvl>
  </w:abstractNum>
  <w:abstractNum w:abstractNumId="69" w15:restartNumberingAfterBreak="0">
    <w:nsid w:val="5D833D87"/>
    <w:multiLevelType w:val="hybridMultilevel"/>
    <w:tmpl w:val="6340F62A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DEE2E3C"/>
    <w:multiLevelType w:val="multilevel"/>
    <w:tmpl w:val="E9E0D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71" w15:restartNumberingAfterBreak="0">
    <w:nsid w:val="5E19394F"/>
    <w:multiLevelType w:val="hybridMultilevel"/>
    <w:tmpl w:val="5AB42794"/>
    <w:lvl w:ilvl="0" w:tplc="6EB69C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041648"/>
    <w:multiLevelType w:val="hybridMultilevel"/>
    <w:tmpl w:val="151C23DE"/>
    <w:lvl w:ilvl="0" w:tplc="0200F57A">
      <w:numFmt w:val="bullet"/>
      <w:lvlText w:val="―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4818B8"/>
    <w:multiLevelType w:val="multilevel"/>
    <w:tmpl w:val="1256DD70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4" w15:restartNumberingAfterBreak="0">
    <w:nsid w:val="65A10BB2"/>
    <w:multiLevelType w:val="hybridMultilevel"/>
    <w:tmpl w:val="BF1ADB1E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F07EE2"/>
    <w:multiLevelType w:val="hybridMultilevel"/>
    <w:tmpl w:val="0D20EEB2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86C447D"/>
    <w:multiLevelType w:val="hybridMultilevel"/>
    <w:tmpl w:val="20B296CE"/>
    <w:lvl w:ilvl="0" w:tplc="B496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BC81A77"/>
    <w:multiLevelType w:val="hybridMultilevel"/>
    <w:tmpl w:val="D70A4EBA"/>
    <w:lvl w:ilvl="0" w:tplc="0200F57A">
      <w:numFmt w:val="bullet"/>
      <w:lvlText w:val="―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BD51F4B"/>
    <w:multiLevelType w:val="multilevel"/>
    <w:tmpl w:val="851C1D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77043072"/>
    <w:multiLevelType w:val="multilevel"/>
    <w:tmpl w:val="8056FA5A"/>
    <w:lvl w:ilvl="0">
      <w:numFmt w:val="bullet"/>
      <w:lvlText w:val="−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0" w15:restartNumberingAfterBreak="0">
    <w:nsid w:val="7ED173AF"/>
    <w:multiLevelType w:val="multilevel"/>
    <w:tmpl w:val="9F66749E"/>
    <w:lvl w:ilvl="0">
      <w:numFmt w:val="bullet"/>
      <w:lvlText w:val="−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1" w15:restartNumberingAfterBreak="0">
    <w:nsid w:val="7EF37E43"/>
    <w:multiLevelType w:val="multilevel"/>
    <w:tmpl w:val="310C09CE"/>
    <w:lvl w:ilvl="0">
      <w:numFmt w:val="bullet"/>
      <w:lvlText w:val="─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46"/>
  </w:num>
  <w:num w:numId="2">
    <w:abstractNumId w:val="61"/>
  </w:num>
  <w:num w:numId="3">
    <w:abstractNumId w:val="59"/>
  </w:num>
  <w:num w:numId="4">
    <w:abstractNumId w:val="36"/>
  </w:num>
  <w:num w:numId="5">
    <w:abstractNumId w:val="54"/>
  </w:num>
  <w:num w:numId="6">
    <w:abstractNumId w:val="28"/>
  </w:num>
  <w:num w:numId="7">
    <w:abstractNumId w:val="63"/>
  </w:num>
  <w:num w:numId="8">
    <w:abstractNumId w:val="45"/>
  </w:num>
  <w:num w:numId="9">
    <w:abstractNumId w:val="76"/>
  </w:num>
  <w:num w:numId="10">
    <w:abstractNumId w:val="52"/>
  </w:num>
  <w:num w:numId="11">
    <w:abstractNumId w:val="20"/>
  </w:num>
  <w:num w:numId="12">
    <w:abstractNumId w:val="10"/>
  </w:num>
  <w:num w:numId="13">
    <w:abstractNumId w:val="14"/>
  </w:num>
  <w:num w:numId="14">
    <w:abstractNumId w:val="17"/>
  </w:num>
  <w:num w:numId="15">
    <w:abstractNumId w:val="18"/>
  </w:num>
  <w:num w:numId="16">
    <w:abstractNumId w:val="32"/>
  </w:num>
  <w:num w:numId="17">
    <w:abstractNumId w:val="64"/>
  </w:num>
  <w:num w:numId="18">
    <w:abstractNumId w:val="27"/>
  </w:num>
  <w:num w:numId="19">
    <w:abstractNumId w:val="33"/>
  </w:num>
  <w:num w:numId="20">
    <w:abstractNumId w:val="73"/>
  </w:num>
  <w:num w:numId="21">
    <w:abstractNumId w:val="56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1"/>
  </w:num>
  <w:num w:numId="24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8"/>
  </w:num>
  <w:num w:numId="26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0"/>
  </w:num>
  <w:num w:numId="36">
    <w:abstractNumId w:val="11"/>
  </w:num>
  <w:num w:numId="37">
    <w:abstractNumId w:val="35"/>
  </w:num>
  <w:num w:numId="38">
    <w:abstractNumId w:val="24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 w:numId="46">
    <w:abstractNumId w:val="36"/>
  </w:num>
  <w:num w:numId="47">
    <w:abstractNumId w:val="36"/>
  </w:num>
  <w:num w:numId="48">
    <w:abstractNumId w:val="69"/>
  </w:num>
  <w:num w:numId="49">
    <w:abstractNumId w:val="22"/>
  </w:num>
  <w:num w:numId="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8"/>
  </w:num>
  <w:num w:numId="54">
    <w:abstractNumId w:val="58"/>
  </w:num>
  <w:num w:numId="55">
    <w:abstractNumId w:val="37"/>
  </w:num>
  <w:num w:numId="56">
    <w:abstractNumId w:val="75"/>
  </w:num>
  <w:num w:numId="57">
    <w:abstractNumId w:val="25"/>
  </w:num>
  <w:num w:numId="58">
    <w:abstractNumId w:val="51"/>
  </w:num>
  <w:num w:numId="59">
    <w:abstractNumId w:val="23"/>
  </w:num>
  <w:num w:numId="60">
    <w:abstractNumId w:val="67"/>
  </w:num>
  <w:num w:numId="61">
    <w:abstractNumId w:val="38"/>
  </w:num>
  <w:num w:numId="62">
    <w:abstractNumId w:val="55"/>
  </w:num>
  <w:num w:numId="63">
    <w:abstractNumId w:val="30"/>
  </w:num>
  <w:num w:numId="64">
    <w:abstractNumId w:val="57"/>
  </w:num>
  <w:num w:numId="65">
    <w:abstractNumId w:val="42"/>
  </w:num>
  <w:num w:numId="66">
    <w:abstractNumId w:val="72"/>
  </w:num>
  <w:num w:numId="67">
    <w:abstractNumId w:val="77"/>
  </w:num>
  <w:num w:numId="68">
    <w:abstractNumId w:val="50"/>
  </w:num>
  <w:num w:numId="69">
    <w:abstractNumId w:val="19"/>
  </w:num>
  <w:num w:numId="70">
    <w:abstractNumId w:val="65"/>
  </w:num>
  <w:num w:numId="71">
    <w:abstractNumId w:val="49"/>
  </w:num>
  <w:num w:numId="72">
    <w:abstractNumId w:val="74"/>
  </w:num>
  <w:num w:numId="73">
    <w:abstractNumId w:val="62"/>
  </w:num>
  <w:num w:numId="74">
    <w:abstractNumId w:val="71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9EC"/>
    <w:rsid w:val="000004D5"/>
    <w:rsid w:val="00001AB1"/>
    <w:rsid w:val="00006C9B"/>
    <w:rsid w:val="00011D70"/>
    <w:rsid w:val="000139A7"/>
    <w:rsid w:val="00022086"/>
    <w:rsid w:val="00023678"/>
    <w:rsid w:val="00027FA0"/>
    <w:rsid w:val="0003050E"/>
    <w:rsid w:val="000321DD"/>
    <w:rsid w:val="00032BD3"/>
    <w:rsid w:val="00032EE7"/>
    <w:rsid w:val="000359C3"/>
    <w:rsid w:val="00044834"/>
    <w:rsid w:val="00047D51"/>
    <w:rsid w:val="00047E05"/>
    <w:rsid w:val="00050349"/>
    <w:rsid w:val="00051A78"/>
    <w:rsid w:val="000553F2"/>
    <w:rsid w:val="00055EB2"/>
    <w:rsid w:val="0006028E"/>
    <w:rsid w:val="00060BE0"/>
    <w:rsid w:val="00065BCD"/>
    <w:rsid w:val="00066B06"/>
    <w:rsid w:val="00066F24"/>
    <w:rsid w:val="00067317"/>
    <w:rsid w:val="0007377D"/>
    <w:rsid w:val="0007570F"/>
    <w:rsid w:val="00075F46"/>
    <w:rsid w:val="00081028"/>
    <w:rsid w:val="00082E5A"/>
    <w:rsid w:val="00086089"/>
    <w:rsid w:val="00091A07"/>
    <w:rsid w:val="0009470A"/>
    <w:rsid w:val="00095A5D"/>
    <w:rsid w:val="00095D84"/>
    <w:rsid w:val="0009635E"/>
    <w:rsid w:val="00097060"/>
    <w:rsid w:val="00097078"/>
    <w:rsid w:val="000A135F"/>
    <w:rsid w:val="000A3AC9"/>
    <w:rsid w:val="000A3DCA"/>
    <w:rsid w:val="000A7421"/>
    <w:rsid w:val="000B4C85"/>
    <w:rsid w:val="000C3622"/>
    <w:rsid w:val="000C6A44"/>
    <w:rsid w:val="000D15EB"/>
    <w:rsid w:val="000D2AE3"/>
    <w:rsid w:val="000D7C84"/>
    <w:rsid w:val="000D7DF2"/>
    <w:rsid w:val="000D7E9B"/>
    <w:rsid w:val="000E23FC"/>
    <w:rsid w:val="000E5D60"/>
    <w:rsid w:val="000F14E0"/>
    <w:rsid w:val="000F26BA"/>
    <w:rsid w:val="000F31C6"/>
    <w:rsid w:val="000F6322"/>
    <w:rsid w:val="00107A51"/>
    <w:rsid w:val="00112525"/>
    <w:rsid w:val="001125F0"/>
    <w:rsid w:val="001140AC"/>
    <w:rsid w:val="0012061E"/>
    <w:rsid w:val="0012207A"/>
    <w:rsid w:val="001230B7"/>
    <w:rsid w:val="00124448"/>
    <w:rsid w:val="00125923"/>
    <w:rsid w:val="00125C52"/>
    <w:rsid w:val="00132348"/>
    <w:rsid w:val="00140FE5"/>
    <w:rsid w:val="001411B6"/>
    <w:rsid w:val="00141A1B"/>
    <w:rsid w:val="00142663"/>
    <w:rsid w:val="00144D5D"/>
    <w:rsid w:val="00146032"/>
    <w:rsid w:val="0014745A"/>
    <w:rsid w:val="001513BB"/>
    <w:rsid w:val="001517F6"/>
    <w:rsid w:val="00153512"/>
    <w:rsid w:val="00153E0E"/>
    <w:rsid w:val="00156293"/>
    <w:rsid w:val="00156674"/>
    <w:rsid w:val="00157271"/>
    <w:rsid w:val="00157946"/>
    <w:rsid w:val="00161411"/>
    <w:rsid w:val="0016168E"/>
    <w:rsid w:val="00161B60"/>
    <w:rsid w:val="001653FC"/>
    <w:rsid w:val="00170DB3"/>
    <w:rsid w:val="0017255D"/>
    <w:rsid w:val="00172D2C"/>
    <w:rsid w:val="0017696D"/>
    <w:rsid w:val="0017705B"/>
    <w:rsid w:val="00184580"/>
    <w:rsid w:val="0018541D"/>
    <w:rsid w:val="001855F6"/>
    <w:rsid w:val="00187AEC"/>
    <w:rsid w:val="0019252E"/>
    <w:rsid w:val="00193DDC"/>
    <w:rsid w:val="0019481B"/>
    <w:rsid w:val="00195F87"/>
    <w:rsid w:val="001A212F"/>
    <w:rsid w:val="001B0330"/>
    <w:rsid w:val="001B16C8"/>
    <w:rsid w:val="001B5667"/>
    <w:rsid w:val="001B7951"/>
    <w:rsid w:val="001C414A"/>
    <w:rsid w:val="001D59C3"/>
    <w:rsid w:val="001E2A12"/>
    <w:rsid w:val="001E4C02"/>
    <w:rsid w:val="001E4E34"/>
    <w:rsid w:val="001F1D9C"/>
    <w:rsid w:val="001F54FF"/>
    <w:rsid w:val="002033D6"/>
    <w:rsid w:val="002047C6"/>
    <w:rsid w:val="0020589A"/>
    <w:rsid w:val="00212307"/>
    <w:rsid w:val="00212D64"/>
    <w:rsid w:val="00215420"/>
    <w:rsid w:val="00215B71"/>
    <w:rsid w:val="00216153"/>
    <w:rsid w:val="00217240"/>
    <w:rsid w:val="00220718"/>
    <w:rsid w:val="00221B15"/>
    <w:rsid w:val="00222340"/>
    <w:rsid w:val="0022285C"/>
    <w:rsid w:val="00224A4C"/>
    <w:rsid w:val="00225AE5"/>
    <w:rsid w:val="002265B1"/>
    <w:rsid w:val="00226CA1"/>
    <w:rsid w:val="002317A3"/>
    <w:rsid w:val="0023199E"/>
    <w:rsid w:val="00243371"/>
    <w:rsid w:val="002447E7"/>
    <w:rsid w:val="00245E67"/>
    <w:rsid w:val="00247422"/>
    <w:rsid w:val="00250B35"/>
    <w:rsid w:val="00251AAC"/>
    <w:rsid w:val="0025274E"/>
    <w:rsid w:val="00255A82"/>
    <w:rsid w:val="002631DD"/>
    <w:rsid w:val="00263D7C"/>
    <w:rsid w:val="00267B50"/>
    <w:rsid w:val="00271F8F"/>
    <w:rsid w:val="00275948"/>
    <w:rsid w:val="002765D8"/>
    <w:rsid w:val="00277C0C"/>
    <w:rsid w:val="00277F11"/>
    <w:rsid w:val="002806DE"/>
    <w:rsid w:val="002809B6"/>
    <w:rsid w:val="00290ADD"/>
    <w:rsid w:val="002926AB"/>
    <w:rsid w:val="002934BA"/>
    <w:rsid w:val="00296073"/>
    <w:rsid w:val="002A3323"/>
    <w:rsid w:val="002A47E3"/>
    <w:rsid w:val="002A5DB1"/>
    <w:rsid w:val="002A6A98"/>
    <w:rsid w:val="002A7856"/>
    <w:rsid w:val="002B436F"/>
    <w:rsid w:val="002B61E7"/>
    <w:rsid w:val="002B7E05"/>
    <w:rsid w:val="002C0D70"/>
    <w:rsid w:val="002C322D"/>
    <w:rsid w:val="002C75B2"/>
    <w:rsid w:val="002D0290"/>
    <w:rsid w:val="002D248F"/>
    <w:rsid w:val="002D3235"/>
    <w:rsid w:val="002D5964"/>
    <w:rsid w:val="002D5DDE"/>
    <w:rsid w:val="002E1BFC"/>
    <w:rsid w:val="002E1CB1"/>
    <w:rsid w:val="002E693E"/>
    <w:rsid w:val="002F08D0"/>
    <w:rsid w:val="002F1226"/>
    <w:rsid w:val="002F7673"/>
    <w:rsid w:val="002F7EA9"/>
    <w:rsid w:val="003060CE"/>
    <w:rsid w:val="00310589"/>
    <w:rsid w:val="00312F01"/>
    <w:rsid w:val="00316E41"/>
    <w:rsid w:val="003233F8"/>
    <w:rsid w:val="00323A6A"/>
    <w:rsid w:val="00327173"/>
    <w:rsid w:val="00327A1A"/>
    <w:rsid w:val="00330EF8"/>
    <w:rsid w:val="00333C57"/>
    <w:rsid w:val="00335D48"/>
    <w:rsid w:val="00340CE0"/>
    <w:rsid w:val="003419F9"/>
    <w:rsid w:val="003439BA"/>
    <w:rsid w:val="0035429A"/>
    <w:rsid w:val="00355987"/>
    <w:rsid w:val="00356AEA"/>
    <w:rsid w:val="003615DD"/>
    <w:rsid w:val="00361967"/>
    <w:rsid w:val="00366BB2"/>
    <w:rsid w:val="003674BC"/>
    <w:rsid w:val="00373ECA"/>
    <w:rsid w:val="00375E60"/>
    <w:rsid w:val="00377B03"/>
    <w:rsid w:val="00384131"/>
    <w:rsid w:val="00387622"/>
    <w:rsid w:val="00395191"/>
    <w:rsid w:val="0039632D"/>
    <w:rsid w:val="00396843"/>
    <w:rsid w:val="003A052C"/>
    <w:rsid w:val="003A0CC2"/>
    <w:rsid w:val="003A3733"/>
    <w:rsid w:val="003A680C"/>
    <w:rsid w:val="003B1913"/>
    <w:rsid w:val="003B2D6F"/>
    <w:rsid w:val="003B6EFA"/>
    <w:rsid w:val="003C1799"/>
    <w:rsid w:val="003C39C2"/>
    <w:rsid w:val="003C7794"/>
    <w:rsid w:val="003D097D"/>
    <w:rsid w:val="003D0E98"/>
    <w:rsid w:val="003D7E1B"/>
    <w:rsid w:val="003E0DCA"/>
    <w:rsid w:val="003E1F99"/>
    <w:rsid w:val="003E305D"/>
    <w:rsid w:val="003E5EC0"/>
    <w:rsid w:val="003F0A7A"/>
    <w:rsid w:val="003F1823"/>
    <w:rsid w:val="003F26FF"/>
    <w:rsid w:val="003F32E0"/>
    <w:rsid w:val="003F5D6A"/>
    <w:rsid w:val="003F7EE7"/>
    <w:rsid w:val="00401A4A"/>
    <w:rsid w:val="004039F3"/>
    <w:rsid w:val="00415243"/>
    <w:rsid w:val="004158FB"/>
    <w:rsid w:val="00421FB6"/>
    <w:rsid w:val="00436AD5"/>
    <w:rsid w:val="004433C5"/>
    <w:rsid w:val="004436E4"/>
    <w:rsid w:val="004443D7"/>
    <w:rsid w:val="00444666"/>
    <w:rsid w:val="00451696"/>
    <w:rsid w:val="0045705A"/>
    <w:rsid w:val="00462EBD"/>
    <w:rsid w:val="00464AC0"/>
    <w:rsid w:val="00465E0F"/>
    <w:rsid w:val="00471057"/>
    <w:rsid w:val="004731D5"/>
    <w:rsid w:val="0047425B"/>
    <w:rsid w:val="00475C0F"/>
    <w:rsid w:val="00483C2A"/>
    <w:rsid w:val="00484498"/>
    <w:rsid w:val="004864A1"/>
    <w:rsid w:val="00490273"/>
    <w:rsid w:val="0049266E"/>
    <w:rsid w:val="004A16D3"/>
    <w:rsid w:val="004A56F2"/>
    <w:rsid w:val="004A5CBF"/>
    <w:rsid w:val="004A6B03"/>
    <w:rsid w:val="004A7593"/>
    <w:rsid w:val="004B2D6E"/>
    <w:rsid w:val="004C1773"/>
    <w:rsid w:val="004C1B06"/>
    <w:rsid w:val="004C5C36"/>
    <w:rsid w:val="004C7078"/>
    <w:rsid w:val="004D55C6"/>
    <w:rsid w:val="004D79AB"/>
    <w:rsid w:val="004E2975"/>
    <w:rsid w:val="004E31B6"/>
    <w:rsid w:val="004F3886"/>
    <w:rsid w:val="004F580A"/>
    <w:rsid w:val="004F584E"/>
    <w:rsid w:val="004F6D40"/>
    <w:rsid w:val="004F71AC"/>
    <w:rsid w:val="004F7A62"/>
    <w:rsid w:val="005019A1"/>
    <w:rsid w:val="00502650"/>
    <w:rsid w:val="00510D6D"/>
    <w:rsid w:val="00512EEB"/>
    <w:rsid w:val="00515B7C"/>
    <w:rsid w:val="00517718"/>
    <w:rsid w:val="005215DC"/>
    <w:rsid w:val="00522521"/>
    <w:rsid w:val="005242C3"/>
    <w:rsid w:val="0052593B"/>
    <w:rsid w:val="005266EC"/>
    <w:rsid w:val="00530BC5"/>
    <w:rsid w:val="00530FE7"/>
    <w:rsid w:val="00531066"/>
    <w:rsid w:val="00541F9B"/>
    <w:rsid w:val="00543107"/>
    <w:rsid w:val="005562E4"/>
    <w:rsid w:val="00562723"/>
    <w:rsid w:val="005707FB"/>
    <w:rsid w:val="00570862"/>
    <w:rsid w:val="00571567"/>
    <w:rsid w:val="00575160"/>
    <w:rsid w:val="005770C9"/>
    <w:rsid w:val="00580041"/>
    <w:rsid w:val="00580081"/>
    <w:rsid w:val="00580107"/>
    <w:rsid w:val="0058545B"/>
    <w:rsid w:val="005902A2"/>
    <w:rsid w:val="00593E68"/>
    <w:rsid w:val="00594DCE"/>
    <w:rsid w:val="005A0E3A"/>
    <w:rsid w:val="005A1625"/>
    <w:rsid w:val="005A1CEC"/>
    <w:rsid w:val="005A3FE7"/>
    <w:rsid w:val="005A4691"/>
    <w:rsid w:val="005A74AB"/>
    <w:rsid w:val="005B101B"/>
    <w:rsid w:val="005B1AF0"/>
    <w:rsid w:val="005B24BF"/>
    <w:rsid w:val="005B6E0B"/>
    <w:rsid w:val="005C5283"/>
    <w:rsid w:val="005C6EF1"/>
    <w:rsid w:val="005D5FAA"/>
    <w:rsid w:val="005E02A8"/>
    <w:rsid w:val="005E0700"/>
    <w:rsid w:val="005E0AF0"/>
    <w:rsid w:val="005E0EB2"/>
    <w:rsid w:val="005E0FC7"/>
    <w:rsid w:val="005E49A6"/>
    <w:rsid w:val="005E702E"/>
    <w:rsid w:val="005F3035"/>
    <w:rsid w:val="005F4321"/>
    <w:rsid w:val="005F6588"/>
    <w:rsid w:val="005F7D46"/>
    <w:rsid w:val="0060431E"/>
    <w:rsid w:val="006132FE"/>
    <w:rsid w:val="00614DFA"/>
    <w:rsid w:val="00616CFF"/>
    <w:rsid w:val="00617416"/>
    <w:rsid w:val="006217F8"/>
    <w:rsid w:val="00621BF7"/>
    <w:rsid w:val="00622D28"/>
    <w:rsid w:val="006337EF"/>
    <w:rsid w:val="00634996"/>
    <w:rsid w:val="00636846"/>
    <w:rsid w:val="006416BB"/>
    <w:rsid w:val="00646727"/>
    <w:rsid w:val="006539FA"/>
    <w:rsid w:val="00654960"/>
    <w:rsid w:val="00655371"/>
    <w:rsid w:val="006559DC"/>
    <w:rsid w:val="00656307"/>
    <w:rsid w:val="006571D6"/>
    <w:rsid w:val="00660BE2"/>
    <w:rsid w:val="00662C45"/>
    <w:rsid w:val="00662C4A"/>
    <w:rsid w:val="0066309C"/>
    <w:rsid w:val="006658CA"/>
    <w:rsid w:val="00667683"/>
    <w:rsid w:val="006717D7"/>
    <w:rsid w:val="00675519"/>
    <w:rsid w:val="006769A6"/>
    <w:rsid w:val="0068111F"/>
    <w:rsid w:val="00686A59"/>
    <w:rsid w:val="00692E1C"/>
    <w:rsid w:val="00692E3C"/>
    <w:rsid w:val="00695021"/>
    <w:rsid w:val="006956B9"/>
    <w:rsid w:val="006959EF"/>
    <w:rsid w:val="006A1491"/>
    <w:rsid w:val="006A2A23"/>
    <w:rsid w:val="006A601F"/>
    <w:rsid w:val="006A63CF"/>
    <w:rsid w:val="006A6599"/>
    <w:rsid w:val="006B1E63"/>
    <w:rsid w:val="006B6828"/>
    <w:rsid w:val="006B71F4"/>
    <w:rsid w:val="006B7ACB"/>
    <w:rsid w:val="006C21DB"/>
    <w:rsid w:val="006C2F46"/>
    <w:rsid w:val="006C3FBF"/>
    <w:rsid w:val="006C495F"/>
    <w:rsid w:val="006C71F7"/>
    <w:rsid w:val="006D22EC"/>
    <w:rsid w:val="006D2728"/>
    <w:rsid w:val="006D48AE"/>
    <w:rsid w:val="006D78D9"/>
    <w:rsid w:val="006E2D97"/>
    <w:rsid w:val="006F1BE5"/>
    <w:rsid w:val="007014F7"/>
    <w:rsid w:val="007072E2"/>
    <w:rsid w:val="00711ADB"/>
    <w:rsid w:val="00720BF1"/>
    <w:rsid w:val="00722120"/>
    <w:rsid w:val="007226DC"/>
    <w:rsid w:val="007259C1"/>
    <w:rsid w:val="00726A0D"/>
    <w:rsid w:val="007278F4"/>
    <w:rsid w:val="00727B3F"/>
    <w:rsid w:val="007330F4"/>
    <w:rsid w:val="00733208"/>
    <w:rsid w:val="00734C3C"/>
    <w:rsid w:val="00737734"/>
    <w:rsid w:val="00744233"/>
    <w:rsid w:val="00745750"/>
    <w:rsid w:val="007501E3"/>
    <w:rsid w:val="00750C6C"/>
    <w:rsid w:val="00751B1E"/>
    <w:rsid w:val="007618CF"/>
    <w:rsid w:val="00762EA3"/>
    <w:rsid w:val="0077078A"/>
    <w:rsid w:val="00770F9E"/>
    <w:rsid w:val="00772A13"/>
    <w:rsid w:val="00775C0F"/>
    <w:rsid w:val="00776A17"/>
    <w:rsid w:val="00777B4F"/>
    <w:rsid w:val="00782621"/>
    <w:rsid w:val="00782BB2"/>
    <w:rsid w:val="007926AA"/>
    <w:rsid w:val="00792B6B"/>
    <w:rsid w:val="007933DD"/>
    <w:rsid w:val="00797EDA"/>
    <w:rsid w:val="007A0BBD"/>
    <w:rsid w:val="007A6744"/>
    <w:rsid w:val="007B11A3"/>
    <w:rsid w:val="007B18A9"/>
    <w:rsid w:val="007B4285"/>
    <w:rsid w:val="007B658D"/>
    <w:rsid w:val="007C0FAB"/>
    <w:rsid w:val="007C3C36"/>
    <w:rsid w:val="007C3D4D"/>
    <w:rsid w:val="007C5ED4"/>
    <w:rsid w:val="007D026D"/>
    <w:rsid w:val="007E3064"/>
    <w:rsid w:val="007E4642"/>
    <w:rsid w:val="007E589A"/>
    <w:rsid w:val="007E7F1B"/>
    <w:rsid w:val="007F08DD"/>
    <w:rsid w:val="007F11CC"/>
    <w:rsid w:val="007F3F95"/>
    <w:rsid w:val="007F74B3"/>
    <w:rsid w:val="00802F0A"/>
    <w:rsid w:val="00811389"/>
    <w:rsid w:val="00812110"/>
    <w:rsid w:val="0082193D"/>
    <w:rsid w:val="008251DC"/>
    <w:rsid w:val="00830FC5"/>
    <w:rsid w:val="00832F47"/>
    <w:rsid w:val="00837674"/>
    <w:rsid w:val="008457F4"/>
    <w:rsid w:val="00845B4A"/>
    <w:rsid w:val="00851048"/>
    <w:rsid w:val="00851144"/>
    <w:rsid w:val="00854B67"/>
    <w:rsid w:val="00857627"/>
    <w:rsid w:val="00861EB4"/>
    <w:rsid w:val="008623DE"/>
    <w:rsid w:val="00862EA7"/>
    <w:rsid w:val="00864776"/>
    <w:rsid w:val="00867225"/>
    <w:rsid w:val="00871141"/>
    <w:rsid w:val="00871E1E"/>
    <w:rsid w:val="00880F18"/>
    <w:rsid w:val="00883626"/>
    <w:rsid w:val="0088420F"/>
    <w:rsid w:val="008862D0"/>
    <w:rsid w:val="00886651"/>
    <w:rsid w:val="00887CB2"/>
    <w:rsid w:val="00890A05"/>
    <w:rsid w:val="00897C72"/>
    <w:rsid w:val="008A3A91"/>
    <w:rsid w:val="008A6419"/>
    <w:rsid w:val="008B115F"/>
    <w:rsid w:val="008B1278"/>
    <w:rsid w:val="008B17CC"/>
    <w:rsid w:val="008B2DBF"/>
    <w:rsid w:val="008C3358"/>
    <w:rsid w:val="008C3D0C"/>
    <w:rsid w:val="008C6362"/>
    <w:rsid w:val="008C6B1A"/>
    <w:rsid w:val="008D1B07"/>
    <w:rsid w:val="008D2C5C"/>
    <w:rsid w:val="008D39BF"/>
    <w:rsid w:val="008E0654"/>
    <w:rsid w:val="008E1404"/>
    <w:rsid w:val="008E583C"/>
    <w:rsid w:val="008F0371"/>
    <w:rsid w:val="008F130A"/>
    <w:rsid w:val="009039A8"/>
    <w:rsid w:val="00903BEB"/>
    <w:rsid w:val="0090560E"/>
    <w:rsid w:val="00911B83"/>
    <w:rsid w:val="009179BB"/>
    <w:rsid w:val="009204BD"/>
    <w:rsid w:val="00927605"/>
    <w:rsid w:val="00930963"/>
    <w:rsid w:val="0093736B"/>
    <w:rsid w:val="009430B7"/>
    <w:rsid w:val="00946638"/>
    <w:rsid w:val="0094748E"/>
    <w:rsid w:val="00954C4A"/>
    <w:rsid w:val="00954DFE"/>
    <w:rsid w:val="00956A87"/>
    <w:rsid w:val="00956BAB"/>
    <w:rsid w:val="00960C3F"/>
    <w:rsid w:val="00963387"/>
    <w:rsid w:val="00963936"/>
    <w:rsid w:val="00963A52"/>
    <w:rsid w:val="00971981"/>
    <w:rsid w:val="00973449"/>
    <w:rsid w:val="0097416F"/>
    <w:rsid w:val="0098064D"/>
    <w:rsid w:val="009816EE"/>
    <w:rsid w:val="00982782"/>
    <w:rsid w:val="009827F4"/>
    <w:rsid w:val="009851EE"/>
    <w:rsid w:val="0098668E"/>
    <w:rsid w:val="00986CEE"/>
    <w:rsid w:val="009936B5"/>
    <w:rsid w:val="00993B6B"/>
    <w:rsid w:val="00993E17"/>
    <w:rsid w:val="00997EB9"/>
    <w:rsid w:val="009A2EF7"/>
    <w:rsid w:val="009B027D"/>
    <w:rsid w:val="009B0A88"/>
    <w:rsid w:val="009B363C"/>
    <w:rsid w:val="009B5AFC"/>
    <w:rsid w:val="009C27A6"/>
    <w:rsid w:val="009C4A2C"/>
    <w:rsid w:val="009C4B2A"/>
    <w:rsid w:val="009C59C0"/>
    <w:rsid w:val="009C6041"/>
    <w:rsid w:val="009D03F0"/>
    <w:rsid w:val="009D1C40"/>
    <w:rsid w:val="009D2005"/>
    <w:rsid w:val="009D27F2"/>
    <w:rsid w:val="009D3B2C"/>
    <w:rsid w:val="009F2CFE"/>
    <w:rsid w:val="009F7D50"/>
    <w:rsid w:val="00A02DC2"/>
    <w:rsid w:val="00A039EE"/>
    <w:rsid w:val="00A27ABA"/>
    <w:rsid w:val="00A31EDF"/>
    <w:rsid w:val="00A33ADD"/>
    <w:rsid w:val="00A34C14"/>
    <w:rsid w:val="00A36FC0"/>
    <w:rsid w:val="00A40E05"/>
    <w:rsid w:val="00A41E02"/>
    <w:rsid w:val="00A43B55"/>
    <w:rsid w:val="00A460E4"/>
    <w:rsid w:val="00A46F65"/>
    <w:rsid w:val="00A47279"/>
    <w:rsid w:val="00A50B29"/>
    <w:rsid w:val="00A56A48"/>
    <w:rsid w:val="00A56FE8"/>
    <w:rsid w:val="00A57A21"/>
    <w:rsid w:val="00A61F08"/>
    <w:rsid w:val="00A63D64"/>
    <w:rsid w:val="00A651B6"/>
    <w:rsid w:val="00A652E9"/>
    <w:rsid w:val="00A7084D"/>
    <w:rsid w:val="00A709A3"/>
    <w:rsid w:val="00A72DFF"/>
    <w:rsid w:val="00A73D63"/>
    <w:rsid w:val="00A76715"/>
    <w:rsid w:val="00A77667"/>
    <w:rsid w:val="00A802F6"/>
    <w:rsid w:val="00A85B00"/>
    <w:rsid w:val="00A8665D"/>
    <w:rsid w:val="00A8759C"/>
    <w:rsid w:val="00A90584"/>
    <w:rsid w:val="00A96E32"/>
    <w:rsid w:val="00AA46C1"/>
    <w:rsid w:val="00AA4B58"/>
    <w:rsid w:val="00AA767C"/>
    <w:rsid w:val="00AA7E3C"/>
    <w:rsid w:val="00AB206A"/>
    <w:rsid w:val="00AB2750"/>
    <w:rsid w:val="00AB5623"/>
    <w:rsid w:val="00AB60F9"/>
    <w:rsid w:val="00AC14AA"/>
    <w:rsid w:val="00AC1FF9"/>
    <w:rsid w:val="00AC4722"/>
    <w:rsid w:val="00AD475D"/>
    <w:rsid w:val="00AD51C2"/>
    <w:rsid w:val="00AD66CC"/>
    <w:rsid w:val="00AE24C7"/>
    <w:rsid w:val="00B034B5"/>
    <w:rsid w:val="00B0397F"/>
    <w:rsid w:val="00B03997"/>
    <w:rsid w:val="00B03D6F"/>
    <w:rsid w:val="00B04C85"/>
    <w:rsid w:val="00B04E90"/>
    <w:rsid w:val="00B07281"/>
    <w:rsid w:val="00B072A6"/>
    <w:rsid w:val="00B110EB"/>
    <w:rsid w:val="00B1404E"/>
    <w:rsid w:val="00B14A3C"/>
    <w:rsid w:val="00B15356"/>
    <w:rsid w:val="00B167B9"/>
    <w:rsid w:val="00B20B09"/>
    <w:rsid w:val="00B21202"/>
    <w:rsid w:val="00B213FA"/>
    <w:rsid w:val="00B217CC"/>
    <w:rsid w:val="00B21B43"/>
    <w:rsid w:val="00B236E6"/>
    <w:rsid w:val="00B30DD0"/>
    <w:rsid w:val="00B30E79"/>
    <w:rsid w:val="00B338CA"/>
    <w:rsid w:val="00B35D40"/>
    <w:rsid w:val="00B409CB"/>
    <w:rsid w:val="00B47131"/>
    <w:rsid w:val="00B51579"/>
    <w:rsid w:val="00B558F1"/>
    <w:rsid w:val="00B565C1"/>
    <w:rsid w:val="00B6312E"/>
    <w:rsid w:val="00B67094"/>
    <w:rsid w:val="00B729C0"/>
    <w:rsid w:val="00B75945"/>
    <w:rsid w:val="00B842C4"/>
    <w:rsid w:val="00B865B8"/>
    <w:rsid w:val="00B91749"/>
    <w:rsid w:val="00BA03FC"/>
    <w:rsid w:val="00BA3B8C"/>
    <w:rsid w:val="00BB049D"/>
    <w:rsid w:val="00BB0C5A"/>
    <w:rsid w:val="00BB185A"/>
    <w:rsid w:val="00BB2761"/>
    <w:rsid w:val="00BB37E0"/>
    <w:rsid w:val="00BD0632"/>
    <w:rsid w:val="00BD4637"/>
    <w:rsid w:val="00BD4801"/>
    <w:rsid w:val="00BE0CAC"/>
    <w:rsid w:val="00BE5BC4"/>
    <w:rsid w:val="00BE623C"/>
    <w:rsid w:val="00BF1171"/>
    <w:rsid w:val="00BF4C04"/>
    <w:rsid w:val="00BF7005"/>
    <w:rsid w:val="00C00831"/>
    <w:rsid w:val="00C018A9"/>
    <w:rsid w:val="00C01D1E"/>
    <w:rsid w:val="00C01F25"/>
    <w:rsid w:val="00C035BD"/>
    <w:rsid w:val="00C05B64"/>
    <w:rsid w:val="00C070E4"/>
    <w:rsid w:val="00C11893"/>
    <w:rsid w:val="00C12253"/>
    <w:rsid w:val="00C150DE"/>
    <w:rsid w:val="00C16FA4"/>
    <w:rsid w:val="00C214B5"/>
    <w:rsid w:val="00C233EB"/>
    <w:rsid w:val="00C26AF6"/>
    <w:rsid w:val="00C31DB4"/>
    <w:rsid w:val="00C348F1"/>
    <w:rsid w:val="00C34989"/>
    <w:rsid w:val="00C47A14"/>
    <w:rsid w:val="00C52148"/>
    <w:rsid w:val="00C53D50"/>
    <w:rsid w:val="00C5411B"/>
    <w:rsid w:val="00C54D5F"/>
    <w:rsid w:val="00C55487"/>
    <w:rsid w:val="00C5764C"/>
    <w:rsid w:val="00C57A86"/>
    <w:rsid w:val="00C61AAD"/>
    <w:rsid w:val="00C61BD1"/>
    <w:rsid w:val="00C7019E"/>
    <w:rsid w:val="00C73315"/>
    <w:rsid w:val="00C75D7F"/>
    <w:rsid w:val="00C77488"/>
    <w:rsid w:val="00C779D6"/>
    <w:rsid w:val="00C77E9B"/>
    <w:rsid w:val="00C84524"/>
    <w:rsid w:val="00C859EC"/>
    <w:rsid w:val="00C86644"/>
    <w:rsid w:val="00C86850"/>
    <w:rsid w:val="00C87F6D"/>
    <w:rsid w:val="00C97320"/>
    <w:rsid w:val="00C97E35"/>
    <w:rsid w:val="00CA0227"/>
    <w:rsid w:val="00CA1A7E"/>
    <w:rsid w:val="00CA3B81"/>
    <w:rsid w:val="00CB0876"/>
    <w:rsid w:val="00CB0D67"/>
    <w:rsid w:val="00CB52C3"/>
    <w:rsid w:val="00CB65F0"/>
    <w:rsid w:val="00CB6BBE"/>
    <w:rsid w:val="00CB744A"/>
    <w:rsid w:val="00CC3151"/>
    <w:rsid w:val="00CC325C"/>
    <w:rsid w:val="00CC46D2"/>
    <w:rsid w:val="00CC47AD"/>
    <w:rsid w:val="00CC554A"/>
    <w:rsid w:val="00CD09E8"/>
    <w:rsid w:val="00CD5A8C"/>
    <w:rsid w:val="00CD5BE0"/>
    <w:rsid w:val="00CD735A"/>
    <w:rsid w:val="00CE0DDD"/>
    <w:rsid w:val="00CE191A"/>
    <w:rsid w:val="00CE4D0D"/>
    <w:rsid w:val="00CE6050"/>
    <w:rsid w:val="00CF1FD2"/>
    <w:rsid w:val="00CF4934"/>
    <w:rsid w:val="00CF5665"/>
    <w:rsid w:val="00CF7E6E"/>
    <w:rsid w:val="00D00177"/>
    <w:rsid w:val="00D01500"/>
    <w:rsid w:val="00D06178"/>
    <w:rsid w:val="00D07622"/>
    <w:rsid w:val="00D0784D"/>
    <w:rsid w:val="00D10A84"/>
    <w:rsid w:val="00D11EC1"/>
    <w:rsid w:val="00D13AE4"/>
    <w:rsid w:val="00D20146"/>
    <w:rsid w:val="00D2141E"/>
    <w:rsid w:val="00D22AFA"/>
    <w:rsid w:val="00D24017"/>
    <w:rsid w:val="00D2458E"/>
    <w:rsid w:val="00D301B1"/>
    <w:rsid w:val="00D30B27"/>
    <w:rsid w:val="00D32828"/>
    <w:rsid w:val="00D330A2"/>
    <w:rsid w:val="00D3345A"/>
    <w:rsid w:val="00D36416"/>
    <w:rsid w:val="00D4340F"/>
    <w:rsid w:val="00D4467F"/>
    <w:rsid w:val="00D44E91"/>
    <w:rsid w:val="00D45346"/>
    <w:rsid w:val="00D45605"/>
    <w:rsid w:val="00D51595"/>
    <w:rsid w:val="00D5280F"/>
    <w:rsid w:val="00D53256"/>
    <w:rsid w:val="00D55688"/>
    <w:rsid w:val="00D56C85"/>
    <w:rsid w:val="00D624A9"/>
    <w:rsid w:val="00D635E7"/>
    <w:rsid w:val="00D667D8"/>
    <w:rsid w:val="00D73D01"/>
    <w:rsid w:val="00D77463"/>
    <w:rsid w:val="00D8076C"/>
    <w:rsid w:val="00D81597"/>
    <w:rsid w:val="00D81F20"/>
    <w:rsid w:val="00D86CE0"/>
    <w:rsid w:val="00D87B64"/>
    <w:rsid w:val="00D90441"/>
    <w:rsid w:val="00D92205"/>
    <w:rsid w:val="00D97D57"/>
    <w:rsid w:val="00DA07D1"/>
    <w:rsid w:val="00DA1575"/>
    <w:rsid w:val="00DA3A97"/>
    <w:rsid w:val="00DA6002"/>
    <w:rsid w:val="00DA7C53"/>
    <w:rsid w:val="00DB0360"/>
    <w:rsid w:val="00DB251D"/>
    <w:rsid w:val="00DB7CC7"/>
    <w:rsid w:val="00DC45D5"/>
    <w:rsid w:val="00DC50C0"/>
    <w:rsid w:val="00DD3728"/>
    <w:rsid w:val="00DD7A96"/>
    <w:rsid w:val="00DE1933"/>
    <w:rsid w:val="00DE5999"/>
    <w:rsid w:val="00DE59ED"/>
    <w:rsid w:val="00DF0FFB"/>
    <w:rsid w:val="00DF470B"/>
    <w:rsid w:val="00E01060"/>
    <w:rsid w:val="00E018A8"/>
    <w:rsid w:val="00E02091"/>
    <w:rsid w:val="00E026A0"/>
    <w:rsid w:val="00E02DDA"/>
    <w:rsid w:val="00E110F1"/>
    <w:rsid w:val="00E15599"/>
    <w:rsid w:val="00E15F83"/>
    <w:rsid w:val="00E21580"/>
    <w:rsid w:val="00E2209D"/>
    <w:rsid w:val="00E220A6"/>
    <w:rsid w:val="00E23736"/>
    <w:rsid w:val="00E2556C"/>
    <w:rsid w:val="00E266A6"/>
    <w:rsid w:val="00E27ED4"/>
    <w:rsid w:val="00E3193D"/>
    <w:rsid w:val="00E342D6"/>
    <w:rsid w:val="00E34622"/>
    <w:rsid w:val="00E3520F"/>
    <w:rsid w:val="00E448B1"/>
    <w:rsid w:val="00E45F9D"/>
    <w:rsid w:val="00E513D4"/>
    <w:rsid w:val="00E562DE"/>
    <w:rsid w:val="00E56DDA"/>
    <w:rsid w:val="00E62052"/>
    <w:rsid w:val="00E709B7"/>
    <w:rsid w:val="00E7124B"/>
    <w:rsid w:val="00E71BCD"/>
    <w:rsid w:val="00E77782"/>
    <w:rsid w:val="00E77A1D"/>
    <w:rsid w:val="00E81482"/>
    <w:rsid w:val="00E907A1"/>
    <w:rsid w:val="00E9221E"/>
    <w:rsid w:val="00E974B2"/>
    <w:rsid w:val="00EA6177"/>
    <w:rsid w:val="00EB10D3"/>
    <w:rsid w:val="00EB23AF"/>
    <w:rsid w:val="00EB5014"/>
    <w:rsid w:val="00EB593F"/>
    <w:rsid w:val="00EC17B1"/>
    <w:rsid w:val="00EC324A"/>
    <w:rsid w:val="00EC560F"/>
    <w:rsid w:val="00EC614D"/>
    <w:rsid w:val="00EC6157"/>
    <w:rsid w:val="00EC6341"/>
    <w:rsid w:val="00ED078A"/>
    <w:rsid w:val="00ED5241"/>
    <w:rsid w:val="00ED53FB"/>
    <w:rsid w:val="00ED642D"/>
    <w:rsid w:val="00EE06D3"/>
    <w:rsid w:val="00EE1766"/>
    <w:rsid w:val="00EE1C06"/>
    <w:rsid w:val="00EE3CD8"/>
    <w:rsid w:val="00EF4888"/>
    <w:rsid w:val="00EF4BDF"/>
    <w:rsid w:val="00EF5FAC"/>
    <w:rsid w:val="00F00554"/>
    <w:rsid w:val="00F01BD0"/>
    <w:rsid w:val="00F05F1F"/>
    <w:rsid w:val="00F143A5"/>
    <w:rsid w:val="00F21387"/>
    <w:rsid w:val="00F24BC5"/>
    <w:rsid w:val="00F25751"/>
    <w:rsid w:val="00F41774"/>
    <w:rsid w:val="00F46155"/>
    <w:rsid w:val="00F46467"/>
    <w:rsid w:val="00F53C7C"/>
    <w:rsid w:val="00F55291"/>
    <w:rsid w:val="00F610F4"/>
    <w:rsid w:val="00F61600"/>
    <w:rsid w:val="00F620CE"/>
    <w:rsid w:val="00F708ED"/>
    <w:rsid w:val="00F76972"/>
    <w:rsid w:val="00F77025"/>
    <w:rsid w:val="00F8265B"/>
    <w:rsid w:val="00F87400"/>
    <w:rsid w:val="00F9046A"/>
    <w:rsid w:val="00F92B54"/>
    <w:rsid w:val="00F938A5"/>
    <w:rsid w:val="00F95243"/>
    <w:rsid w:val="00F96C4A"/>
    <w:rsid w:val="00FA0AE2"/>
    <w:rsid w:val="00FA187D"/>
    <w:rsid w:val="00FA2836"/>
    <w:rsid w:val="00FA33FA"/>
    <w:rsid w:val="00FA4D79"/>
    <w:rsid w:val="00FA71BD"/>
    <w:rsid w:val="00FB1499"/>
    <w:rsid w:val="00FB2D76"/>
    <w:rsid w:val="00FB3154"/>
    <w:rsid w:val="00FC530F"/>
    <w:rsid w:val="00FC5A9D"/>
    <w:rsid w:val="00FC62EF"/>
    <w:rsid w:val="00FC7433"/>
    <w:rsid w:val="00FC7760"/>
    <w:rsid w:val="00FD0805"/>
    <w:rsid w:val="00FD2E9F"/>
    <w:rsid w:val="00FD61E4"/>
    <w:rsid w:val="00FF3319"/>
    <w:rsid w:val="00FF3EB9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F0F8F"/>
  <w15:docId w15:val="{ED2E6F50-56E5-4F8A-8BFA-D6291D45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9E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859EC"/>
    <w:pPr>
      <w:keepNext/>
      <w:framePr w:hSpace="141" w:wrap="around" w:vAnchor="page" w:hAnchor="margin" w:y="1932"/>
      <w:suppressAutoHyphens w:val="0"/>
      <w:jc w:val="center"/>
      <w:outlineLvl w:val="0"/>
    </w:pPr>
    <w:rPr>
      <w:rFonts w:ascii="Arial" w:hAnsi="Arial" w:cs="Arial"/>
      <w:b/>
      <w:bCs/>
      <w:sz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859E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859E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859E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59EC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859EC"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859EC"/>
    <w:rPr>
      <w:rFonts w:ascii="Cambria" w:hAnsi="Cambria" w:cs="Times New Roman"/>
      <w:b/>
      <w:bCs/>
      <w:color w:val="4F81BD"/>
      <w:sz w:val="26"/>
      <w:szCs w:val="26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859EC"/>
    <w:rPr>
      <w:rFonts w:ascii="Cambria" w:hAnsi="Cambria" w:cs="Times New Roman"/>
      <w:b/>
      <w:bCs/>
      <w:color w:val="4F81BD"/>
      <w:sz w:val="24"/>
      <w:szCs w:val="24"/>
      <w:lang w:val="pl-PL"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859EC"/>
    <w:rPr>
      <w:rFonts w:ascii="Cambria" w:hAnsi="Cambria" w:cs="Times New Roman"/>
      <w:color w:val="404040"/>
      <w:lang w:val="pl-PL"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859EC"/>
    <w:rPr>
      <w:rFonts w:ascii="Cambria" w:hAnsi="Cambria" w:cs="Times New Roman"/>
      <w:i/>
      <w:iCs/>
      <w:color w:val="404040"/>
      <w:lang w:val="pl-PL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C859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859EC"/>
    <w:rPr>
      <w:rFonts w:ascii="Tahoma" w:hAnsi="Tahoma" w:cs="Tahoma"/>
      <w:sz w:val="16"/>
      <w:szCs w:val="16"/>
      <w:lang w:val="pl-PL" w:eastAsia="ar-SA" w:bidi="ar-SA"/>
    </w:rPr>
  </w:style>
  <w:style w:type="paragraph" w:styleId="NormalnyWeb">
    <w:name w:val="Normal (Web)"/>
    <w:basedOn w:val="Normalny"/>
    <w:rsid w:val="00C859EC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qFormat/>
    <w:rsid w:val="00C859EC"/>
    <w:rPr>
      <w:rFonts w:cs="Times New Roman"/>
      <w:b/>
      <w:bCs/>
    </w:rPr>
  </w:style>
  <w:style w:type="paragraph" w:customStyle="1" w:styleId="Default">
    <w:name w:val="Default"/>
    <w:rsid w:val="00C859E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C859EC"/>
    <w:pPr>
      <w:widowControl w:val="0"/>
      <w:suppressLineNumbers/>
    </w:pPr>
    <w:rPr>
      <w:kern w:val="1"/>
    </w:rPr>
  </w:style>
  <w:style w:type="paragraph" w:styleId="Akapitzlist">
    <w:name w:val="List Paragraph"/>
    <w:basedOn w:val="Normalny"/>
    <w:uiPriority w:val="34"/>
    <w:qFormat/>
    <w:rsid w:val="00C859E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rsid w:val="00C859EC"/>
    <w:rPr>
      <w:rFonts w:cs="Times New Roman"/>
      <w:color w:val="0000FF"/>
      <w:u w:val="single"/>
    </w:rPr>
  </w:style>
  <w:style w:type="paragraph" w:customStyle="1" w:styleId="xl25">
    <w:name w:val="xl25"/>
    <w:uiPriority w:val="99"/>
    <w:rsid w:val="00C859EC"/>
    <w:pPr>
      <w:spacing w:before="100" w:after="100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859EC"/>
    <w:pPr>
      <w:suppressAutoHyphens w:val="0"/>
      <w:spacing w:line="36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859EC"/>
    <w:rPr>
      <w:rFonts w:cs="Times New Roman"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C859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859EC"/>
    <w:rPr>
      <w:rFonts w:cs="Times New Roman"/>
      <w:sz w:val="24"/>
      <w:szCs w:val="24"/>
      <w:lang w:val="pl-PL" w:eastAsia="ar-SA" w:bidi="ar-SA"/>
    </w:rPr>
  </w:style>
  <w:style w:type="paragraph" w:styleId="Legenda">
    <w:name w:val="caption"/>
    <w:basedOn w:val="Normalny"/>
    <w:next w:val="Normalny"/>
    <w:uiPriority w:val="99"/>
    <w:qFormat/>
    <w:rsid w:val="00C859EC"/>
    <w:pPr>
      <w:spacing w:after="200"/>
    </w:pPr>
    <w:rPr>
      <w:b/>
      <w:bCs/>
      <w:color w:val="4F81BD"/>
      <w:sz w:val="18"/>
      <w:szCs w:val="18"/>
    </w:rPr>
  </w:style>
  <w:style w:type="character" w:customStyle="1" w:styleId="highlightedsearchterm">
    <w:name w:val="highlightedsearchterm"/>
    <w:basedOn w:val="Domylnaczcionkaakapitu"/>
    <w:uiPriority w:val="99"/>
    <w:rsid w:val="00C859EC"/>
    <w:rPr>
      <w:rFonts w:cs="Times New Roman"/>
    </w:rPr>
  </w:style>
  <w:style w:type="paragraph" w:styleId="Bezodstpw">
    <w:name w:val="No Spacing"/>
    <w:link w:val="BezodstpwZnak1"/>
    <w:uiPriority w:val="99"/>
    <w:qFormat/>
    <w:rsid w:val="00C859EC"/>
    <w:rPr>
      <w:rFonts w:ascii="Calibri" w:hAnsi="Calibri"/>
      <w:lang w:eastAsia="en-US"/>
    </w:rPr>
  </w:style>
  <w:style w:type="character" w:customStyle="1" w:styleId="BezodstpwZnak1">
    <w:name w:val="Bez odstępów Znak1"/>
    <w:link w:val="Bezodstpw"/>
    <w:uiPriority w:val="99"/>
    <w:locked/>
    <w:rsid w:val="001411B6"/>
    <w:rPr>
      <w:rFonts w:ascii="Calibri" w:hAnsi="Calibri"/>
      <w:sz w:val="22"/>
      <w:lang w:val="pl-PL" w:eastAsia="en-US"/>
    </w:rPr>
  </w:style>
  <w:style w:type="character" w:customStyle="1" w:styleId="mw-headline">
    <w:name w:val="mw-headline"/>
    <w:basedOn w:val="Domylnaczcionkaakapitu"/>
    <w:uiPriority w:val="99"/>
    <w:rsid w:val="00C859EC"/>
    <w:rPr>
      <w:rFonts w:cs="Times New Roman"/>
    </w:rPr>
  </w:style>
  <w:style w:type="paragraph" w:styleId="Nagwek">
    <w:name w:val="header"/>
    <w:basedOn w:val="Normalny"/>
    <w:link w:val="NagwekZnak"/>
    <w:rsid w:val="00C85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C859EC"/>
    <w:rPr>
      <w:rFonts w:cs="Times New Roman"/>
      <w:sz w:val="24"/>
      <w:szCs w:val="24"/>
      <w:lang w:val="pl-PL" w:eastAsia="ar-SA" w:bidi="ar-SA"/>
    </w:rPr>
  </w:style>
  <w:style w:type="paragraph" w:styleId="Stopka">
    <w:name w:val="footer"/>
    <w:basedOn w:val="Normalny"/>
    <w:link w:val="StopkaZnak"/>
    <w:uiPriority w:val="99"/>
    <w:rsid w:val="00C85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859EC"/>
    <w:rPr>
      <w:rFonts w:cs="Times New Roman"/>
      <w:sz w:val="24"/>
      <w:szCs w:val="24"/>
      <w:lang w:val="pl-PL" w:eastAsia="ar-SA" w:bidi="ar-SA"/>
    </w:rPr>
  </w:style>
  <w:style w:type="character" w:styleId="Numerstrony">
    <w:name w:val="page number"/>
    <w:basedOn w:val="Domylnaczcionkaakapitu"/>
    <w:uiPriority w:val="99"/>
    <w:rsid w:val="00ED53FB"/>
    <w:rPr>
      <w:rFonts w:cs="Times New Roman"/>
    </w:rPr>
  </w:style>
  <w:style w:type="paragraph" w:customStyle="1" w:styleId="baza">
    <w:name w:val="baza"/>
    <w:basedOn w:val="Normalny"/>
    <w:uiPriority w:val="99"/>
    <w:rsid w:val="00075F46"/>
    <w:pPr>
      <w:suppressAutoHyphens w:val="0"/>
      <w:spacing w:after="120"/>
    </w:pPr>
    <w:rPr>
      <w:rFonts w:ascii="Arial" w:hAnsi="Arial"/>
      <w:sz w:val="22"/>
      <w:lang w:eastAsia="pl-PL"/>
    </w:rPr>
  </w:style>
  <w:style w:type="table" w:styleId="Tabela-Siatka">
    <w:name w:val="Table Grid"/>
    <w:basedOn w:val="Standardowy"/>
    <w:rsid w:val="00075F46"/>
    <w:pPr>
      <w:spacing w:after="200" w:line="276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075F46"/>
    <w:pPr>
      <w:suppressAutoHyphens w:val="0"/>
      <w:ind w:left="708"/>
    </w:pPr>
    <w:rPr>
      <w:lang w:eastAsia="pl-PL"/>
    </w:rPr>
  </w:style>
  <w:style w:type="character" w:styleId="Uwydatnienie">
    <w:name w:val="Emphasis"/>
    <w:basedOn w:val="Domylnaczcionkaakapitu"/>
    <w:qFormat/>
    <w:rsid w:val="00D45605"/>
    <w:rPr>
      <w:rFonts w:cs="Times New Roman"/>
      <w:i/>
      <w:iCs/>
    </w:rPr>
  </w:style>
  <w:style w:type="paragraph" w:customStyle="1" w:styleId="Bezodstpw1">
    <w:name w:val="Bez odstępów1"/>
    <w:link w:val="NoSpacingChar"/>
    <w:uiPriority w:val="99"/>
    <w:rsid w:val="00A43B55"/>
    <w:rPr>
      <w:rFonts w:ascii="Calibri" w:hAnsi="Calibri"/>
      <w:lang w:eastAsia="en-US"/>
    </w:rPr>
  </w:style>
  <w:style w:type="character" w:customStyle="1" w:styleId="NoSpacingChar">
    <w:name w:val="No Spacing Char"/>
    <w:link w:val="Bezodstpw1"/>
    <w:locked/>
    <w:rsid w:val="00A43B55"/>
    <w:rPr>
      <w:rFonts w:ascii="Calibri" w:hAnsi="Calibri"/>
      <w:sz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rsid w:val="00C75D7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5D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75D7F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75D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C75D7F"/>
    <w:rPr>
      <w:rFonts w:cs="Times New Roman"/>
      <w:b/>
      <w:bCs/>
      <w:lang w:eastAsia="ar-SA" w:bidi="ar-SA"/>
    </w:rPr>
  </w:style>
  <w:style w:type="paragraph" w:styleId="Mapadokumentu">
    <w:name w:val="Document Map"/>
    <w:basedOn w:val="Normalny"/>
    <w:link w:val="MapadokumentuZnak"/>
    <w:uiPriority w:val="99"/>
    <w:semiHidden/>
    <w:rsid w:val="0093736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55487"/>
    <w:rPr>
      <w:rFonts w:cs="Times New Roman"/>
      <w:sz w:val="2"/>
      <w:lang w:eastAsia="ar-SA" w:bidi="ar-SA"/>
    </w:rPr>
  </w:style>
  <w:style w:type="paragraph" w:customStyle="1" w:styleId="Akapitzlist2">
    <w:name w:val="Akapit z listą2"/>
    <w:basedOn w:val="Normalny"/>
    <w:uiPriority w:val="99"/>
    <w:rsid w:val="00421FB6"/>
    <w:pPr>
      <w:suppressAutoHyphens w:val="0"/>
      <w:ind w:left="720"/>
      <w:contextualSpacing/>
    </w:pPr>
    <w:rPr>
      <w:lang w:eastAsia="pl-PL"/>
    </w:rPr>
  </w:style>
  <w:style w:type="paragraph" w:customStyle="1" w:styleId="Bezodstpw2">
    <w:name w:val="Bez odstępów2"/>
    <w:link w:val="BezodstpwZnak"/>
    <w:uiPriority w:val="99"/>
    <w:rsid w:val="00A61F08"/>
    <w:rPr>
      <w:rFonts w:ascii="Calibri" w:hAnsi="Calibri"/>
      <w:lang w:eastAsia="en-US"/>
    </w:rPr>
  </w:style>
  <w:style w:type="character" w:customStyle="1" w:styleId="BezodstpwZnak">
    <w:name w:val="Bez odstępów Znak"/>
    <w:link w:val="Bezodstpw2"/>
    <w:uiPriority w:val="99"/>
    <w:locked/>
    <w:rsid w:val="00A61F08"/>
    <w:rPr>
      <w:rFonts w:ascii="Calibri" w:hAnsi="Calibri"/>
      <w:sz w:val="22"/>
      <w:lang w:val="pl-PL" w:eastAsia="en-US"/>
    </w:rPr>
  </w:style>
  <w:style w:type="character" w:customStyle="1" w:styleId="fn-refannotated-elem">
    <w:name w:val="fn-ref annotated-elem"/>
    <w:basedOn w:val="Domylnaczcionkaakapitu"/>
    <w:uiPriority w:val="99"/>
    <w:rsid w:val="00C54D5F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C75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C75B2"/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2C0D7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862EA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A50B29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0B2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50B29"/>
    <w:rPr>
      <w:vertAlign w:val="superscript"/>
    </w:rPr>
  </w:style>
  <w:style w:type="character" w:customStyle="1" w:styleId="bold">
    <w:name w:val="bold"/>
    <w:rsid w:val="00B409CB"/>
    <w:rPr>
      <w:b/>
    </w:rPr>
  </w:style>
  <w:style w:type="paragraph" w:customStyle="1" w:styleId="p">
    <w:name w:val="p"/>
    <w:rsid w:val="00B409CB"/>
    <w:pPr>
      <w:spacing w:line="259" w:lineRule="auto"/>
    </w:pPr>
    <w:rPr>
      <w:rFonts w:ascii="Arial Narrow" w:eastAsia="Calibri" w:hAnsi="Arial Narrow" w:cs="Arial Narrow"/>
    </w:rPr>
  </w:style>
  <w:style w:type="character" w:customStyle="1" w:styleId="Teksttreci">
    <w:name w:val="Tekst treści_"/>
    <w:link w:val="Teksttreci1"/>
    <w:rsid w:val="00251AAC"/>
    <w:rPr>
      <w:rFonts w:ascii="MS Reference Sans Serif" w:hAnsi="MS Reference Sans Serif"/>
      <w:sz w:val="16"/>
      <w:szCs w:val="16"/>
      <w:shd w:val="clear" w:color="auto" w:fill="FFFFFF"/>
    </w:rPr>
  </w:style>
  <w:style w:type="character" w:customStyle="1" w:styleId="Teksttreci3">
    <w:name w:val="Tekst treści3"/>
    <w:rsid w:val="00251AAC"/>
    <w:rPr>
      <w:rFonts w:ascii="MS Reference Sans Serif" w:hAnsi="MS Reference Sans Serif" w:cs="MS Reference Sans Serif"/>
      <w:spacing w:val="0"/>
      <w:sz w:val="16"/>
      <w:szCs w:val="16"/>
      <w:u w:val="single"/>
    </w:rPr>
  </w:style>
  <w:style w:type="paragraph" w:customStyle="1" w:styleId="Teksttreci1">
    <w:name w:val="Tekst treści1"/>
    <w:basedOn w:val="Normalny"/>
    <w:link w:val="Teksttreci"/>
    <w:rsid w:val="00251AAC"/>
    <w:pPr>
      <w:shd w:val="clear" w:color="auto" w:fill="FFFFFF"/>
      <w:suppressAutoHyphens w:val="0"/>
      <w:spacing w:line="187" w:lineRule="exact"/>
      <w:ind w:hanging="360"/>
      <w:jc w:val="center"/>
    </w:pPr>
    <w:rPr>
      <w:rFonts w:ascii="MS Reference Sans Serif" w:hAnsi="MS Reference Sans Serif"/>
      <w:sz w:val="16"/>
      <w:szCs w:val="16"/>
      <w:lang w:eastAsia="pl-PL"/>
    </w:rPr>
  </w:style>
  <w:style w:type="paragraph" w:customStyle="1" w:styleId="Akapitzlist5">
    <w:name w:val="Akapit z listą5"/>
    <w:basedOn w:val="Normalny"/>
    <w:rsid w:val="00251AAC"/>
    <w:pPr>
      <w:spacing w:line="276" w:lineRule="auto"/>
      <w:ind w:left="720"/>
      <w:jc w:val="both"/>
    </w:pPr>
    <w:rPr>
      <w:rFonts w:ascii="Arial" w:hAnsi="Arial" w:cs="Arial"/>
      <w:sz w:val="22"/>
      <w:szCs w:val="22"/>
    </w:rPr>
  </w:style>
  <w:style w:type="character" w:customStyle="1" w:styleId="Teksttreci0">
    <w:name w:val="Tekst treści"/>
    <w:basedOn w:val="Teksttreci"/>
    <w:rsid w:val="00251AAC"/>
    <w:rPr>
      <w:rFonts w:ascii="MS Reference Sans Serif" w:hAnsi="MS Reference Sans Serif"/>
      <w:sz w:val="23"/>
      <w:szCs w:val="23"/>
      <w:u w:val="single"/>
      <w:shd w:val="clear" w:color="auto" w:fill="FFFFFF"/>
    </w:rPr>
  </w:style>
  <w:style w:type="paragraph" w:customStyle="1" w:styleId="dtn">
    <w:name w:val="dtn"/>
    <w:basedOn w:val="Normalny"/>
    <w:rsid w:val="002C322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z">
    <w:name w:val="dtz"/>
    <w:basedOn w:val="Normalny"/>
    <w:rsid w:val="002C322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u">
    <w:name w:val="dtu"/>
    <w:basedOn w:val="Normalny"/>
    <w:rsid w:val="002C322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Akapitzlist6">
    <w:name w:val="Akapit z listą6"/>
    <w:basedOn w:val="Normalny"/>
    <w:rsid w:val="000E5D6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7">
    <w:name w:val="Akapit z listą7"/>
    <w:basedOn w:val="Normalny"/>
    <w:uiPriority w:val="99"/>
    <w:rsid w:val="00E220A6"/>
    <w:pPr>
      <w:suppressAutoHyphens w:val="0"/>
      <w:ind w:left="708"/>
    </w:pPr>
    <w:rPr>
      <w:rFonts w:eastAsia="Calibri"/>
      <w:bCs/>
      <w:lang w:eastAsia="pl-PL"/>
    </w:rPr>
  </w:style>
  <w:style w:type="paragraph" w:customStyle="1" w:styleId="Akapitzlist8">
    <w:name w:val="Akapit z listą8"/>
    <w:basedOn w:val="Normalny"/>
    <w:rsid w:val="00FA2836"/>
    <w:pPr>
      <w:suppressAutoHyphens w:val="0"/>
      <w:ind w:left="708"/>
    </w:pPr>
    <w:rPr>
      <w:rFonts w:eastAsia="Calibri"/>
      <w:bCs/>
      <w:lang w:eastAsia="pl-PL"/>
    </w:rPr>
  </w:style>
  <w:style w:type="paragraph" w:styleId="Podtytu">
    <w:name w:val="Subtitle"/>
    <w:basedOn w:val="Normalny"/>
    <w:next w:val="Normalny"/>
    <w:link w:val="PodtytuZnak"/>
    <w:qFormat/>
    <w:locked/>
    <w:rsid w:val="00FA28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FA2836"/>
    <w:rPr>
      <w:rFonts w:asciiTheme="minorHAnsi" w:eastAsiaTheme="minorEastAsia" w:hAnsiTheme="minorHAnsi" w:cstheme="minorBidi"/>
      <w:color w:val="5A5A5A" w:themeColor="text1" w:themeTint="A5"/>
      <w:spacing w:val="15"/>
      <w:lang w:eastAsia="ar-SA"/>
    </w:rPr>
  </w:style>
  <w:style w:type="paragraph" w:customStyle="1" w:styleId="Standard">
    <w:name w:val="Standard"/>
    <w:rsid w:val="00BD4801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D4801"/>
    <w:pPr>
      <w:spacing w:after="120"/>
    </w:pPr>
  </w:style>
  <w:style w:type="character" w:customStyle="1" w:styleId="StrongEmphasis">
    <w:name w:val="Strong Emphasis"/>
    <w:rsid w:val="00BD4801"/>
    <w:rPr>
      <w:b/>
      <w:bCs/>
    </w:rPr>
  </w:style>
  <w:style w:type="numbering" w:customStyle="1" w:styleId="WW8Num2">
    <w:name w:val="WW8Num2"/>
    <w:basedOn w:val="Bezlisty"/>
    <w:rsid w:val="00BD4801"/>
    <w:pPr>
      <w:numPr>
        <w:numId w:val="15"/>
      </w:numPr>
    </w:pPr>
  </w:style>
  <w:style w:type="numbering" w:customStyle="1" w:styleId="WW8Num3">
    <w:name w:val="WW8Num3"/>
    <w:basedOn w:val="Bezlisty"/>
    <w:rsid w:val="00BD4801"/>
    <w:pPr>
      <w:numPr>
        <w:numId w:val="16"/>
      </w:numPr>
    </w:pPr>
  </w:style>
  <w:style w:type="numbering" w:customStyle="1" w:styleId="WW8Num5">
    <w:name w:val="WW8Num5"/>
    <w:basedOn w:val="Bezlisty"/>
    <w:rsid w:val="00BD4801"/>
    <w:pPr>
      <w:numPr>
        <w:numId w:val="17"/>
      </w:numPr>
    </w:pPr>
  </w:style>
  <w:style w:type="numbering" w:customStyle="1" w:styleId="WW8Num4">
    <w:name w:val="WW8Num4"/>
    <w:basedOn w:val="Bezlisty"/>
    <w:rsid w:val="00BD4801"/>
    <w:pPr>
      <w:numPr>
        <w:numId w:val="18"/>
      </w:numPr>
    </w:pPr>
  </w:style>
  <w:style w:type="paragraph" w:customStyle="1" w:styleId="Akapitzlist9">
    <w:name w:val="Akapit z listą9"/>
    <w:basedOn w:val="Normalny"/>
    <w:rsid w:val="00A039E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Bezodstpw3">
    <w:name w:val="Bez odstępów3"/>
    <w:rsid w:val="00FA33FA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5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A27F7-20B0-406B-8A9F-AC06B8C7C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Obowiązek sporządzenia i przedstawienia informacji o stanie realizacji zadań oświatowych gminy w danym roku szkolnym wynika z dyspozycji art</vt:lpstr>
    </vt:vector>
  </TitlesOfParts>
  <Company>Microsoft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Obowiązek sporządzenia i przedstawienia informacji o stanie realizacji zadań oświatowych gminy w danym roku szkolnym wynika z dyspozycji art</dc:title>
  <dc:creator>Preinstalled User</dc:creator>
  <cp:lastModifiedBy>Urszula Olechowska</cp:lastModifiedBy>
  <cp:revision>23</cp:revision>
  <cp:lastPrinted>2021-05-19T11:09:00Z</cp:lastPrinted>
  <dcterms:created xsi:type="dcterms:W3CDTF">2021-05-13T11:52:00Z</dcterms:created>
  <dcterms:modified xsi:type="dcterms:W3CDTF">2021-05-19T11:10:00Z</dcterms:modified>
</cp:coreProperties>
</file>